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F8843" w14:textId="65BF4BAA" w:rsidR="00DE712F" w:rsidRPr="00614BAD" w:rsidRDefault="00863B12" w:rsidP="00614BAD">
      <w:pPr>
        <w:suppressAutoHyphens/>
        <w:spacing w:after="0" w:line="240" w:lineRule="auto"/>
        <w:jc w:val="both"/>
        <w:rPr>
          <w:rFonts w:ascii="Verdana" w:eastAsia="Times New Roman" w:hAnsi="Verdana" w:cs="Times New Roman"/>
          <w:b/>
          <w:color w:val="000000"/>
          <w:sz w:val="32"/>
          <w:szCs w:val="36"/>
        </w:rPr>
      </w:pPr>
      <w:r w:rsidRPr="00614BAD">
        <w:rPr>
          <w:rFonts w:ascii="Verdana" w:eastAsia="Times New Roman" w:hAnsi="Verdana" w:cs="Times New Roman"/>
          <w:b/>
          <w:color w:val="000000"/>
          <w:sz w:val="32"/>
          <w:szCs w:val="36"/>
        </w:rPr>
        <w:t>The Cone</w:t>
      </w:r>
    </w:p>
    <w:p w14:paraId="5438C45D" w14:textId="77777777" w:rsidR="00863B12" w:rsidRPr="00614BAD" w:rsidRDefault="00863B12" w:rsidP="00614BAD">
      <w:pPr>
        <w:suppressAutoHyphens/>
        <w:spacing w:after="0" w:line="240" w:lineRule="auto"/>
        <w:jc w:val="both"/>
        <w:rPr>
          <w:rFonts w:ascii="Verdana" w:eastAsia="Times New Roman" w:hAnsi="Verdana" w:cs="Times New Roman"/>
          <w:color w:val="000000"/>
          <w:sz w:val="24"/>
          <w:szCs w:val="36"/>
        </w:rPr>
      </w:pPr>
      <w:r w:rsidRPr="00614BAD">
        <w:rPr>
          <w:rFonts w:ascii="Verdana" w:eastAsia="Times New Roman" w:hAnsi="Verdana" w:cs="Times New Roman"/>
          <w:color w:val="000000"/>
          <w:sz w:val="24"/>
          <w:szCs w:val="36"/>
        </w:rPr>
        <w:t>H. G. Wells</w:t>
      </w:r>
    </w:p>
    <w:p w14:paraId="76C697D7" w14:textId="77777777" w:rsidR="00863B12" w:rsidRPr="00614BAD" w:rsidRDefault="00863B12" w:rsidP="00614BAD">
      <w:pPr>
        <w:suppressAutoHyphens/>
        <w:spacing w:after="0" w:line="240" w:lineRule="auto"/>
        <w:ind w:firstLine="283"/>
        <w:jc w:val="both"/>
        <w:rPr>
          <w:rFonts w:ascii="Verdana" w:eastAsia="Times New Roman" w:hAnsi="Verdana" w:cs="Times New Roman"/>
          <w:color w:val="000000"/>
          <w:sz w:val="20"/>
          <w:szCs w:val="36"/>
        </w:rPr>
      </w:pPr>
    </w:p>
    <w:p w14:paraId="7A402716" w14:textId="77777777" w:rsidR="00614BAD" w:rsidRDefault="00DE712F" w:rsidP="00614BAD">
      <w:pPr>
        <w:suppressAutoHyphens/>
        <w:spacing w:after="0" w:line="240" w:lineRule="auto"/>
        <w:ind w:firstLine="283"/>
        <w:jc w:val="both"/>
        <w:rPr>
          <w:rFonts w:ascii="Verdana" w:eastAsia="Times New Roman" w:hAnsi="Verdana" w:cs="Times New Roman"/>
          <w:color w:val="000000"/>
          <w:sz w:val="20"/>
          <w:szCs w:val="32"/>
        </w:rPr>
      </w:pPr>
      <w:r w:rsidRPr="00614BAD">
        <w:rPr>
          <w:rFonts w:ascii="Verdana" w:eastAsia="Times New Roman" w:hAnsi="Verdana" w:cs="Times New Roman"/>
          <w:color w:val="000000"/>
          <w:sz w:val="20"/>
          <w:szCs w:val="32"/>
        </w:rPr>
        <w:t>The night was hot and overcast, the sky red, rimmed with the lingering sunset of mid-summer. They sat at the open window, trying to fancy the air was fresher there. The trees and shrubs of the garden stood stiff and dark; beyond in the roadway a gas-lamp burnt, bright orange against the hazy blue of the evening. Farther were the three lights of the railway signal against the lowering sky. The man and woman spoke to one another in low tones.</w:t>
      </w:r>
    </w:p>
    <w:p w14:paraId="0A3C80DB" w14:textId="2A2480F6" w:rsid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He does not suspect?</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said the man, a little nervously.</w:t>
      </w:r>
    </w:p>
    <w:p w14:paraId="77B8049A" w14:textId="77777777" w:rsid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Not he.</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She said peevishly, as though that too irritated her.</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He thinks of nothing but the works and the prices of fuel. He has no imagination, no poetry.</w:t>
      </w:r>
      <w:r>
        <w:rPr>
          <w:rFonts w:ascii="Verdana" w:eastAsia="Times New Roman" w:hAnsi="Verdana" w:cs="Times New Roman"/>
          <w:color w:val="000000"/>
          <w:sz w:val="20"/>
          <w:szCs w:val="32"/>
        </w:rPr>
        <w:t>”</w:t>
      </w:r>
    </w:p>
    <w:p w14:paraId="264D65BB" w14:textId="77777777" w:rsid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None of these men of iron have,</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he said sententiously.</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They have no hearts.</w:t>
      </w:r>
      <w:r>
        <w:rPr>
          <w:rFonts w:ascii="Verdana" w:eastAsia="Times New Roman" w:hAnsi="Verdana" w:cs="Times New Roman"/>
          <w:color w:val="000000"/>
          <w:sz w:val="20"/>
          <w:szCs w:val="32"/>
        </w:rPr>
        <w:t>”</w:t>
      </w:r>
    </w:p>
    <w:p w14:paraId="000BB894" w14:textId="16A2B04F" w:rsid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He has not,</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she said. She turned her discontented face towards the window. The distant sound of a roaring and rushing drew nearer and grew in volume; the house quivered; one heard the metallic rattle of the tender. As the train passed, there was a glare of light above the cutting and a driving tumult of smoke; one, two, three, four, five, six, seven, eight black oblongs</w:t>
      </w: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eight trucks</w:t>
      </w: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passed across the dim grey of the embankment, and were suddenly extinguished one by one in the throat of the tunnel, which with the last, seemed to swallow down train, smoke, and sound in one abrupt gulp.</w:t>
      </w:r>
    </w:p>
    <w:p w14:paraId="77BED230" w14:textId="019E3EED" w:rsid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This country was all fresh and beautiful once,</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he said;</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and now</w:t>
      </w: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it is Gehenna. Down that way</w:t>
      </w: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nothing but pot-banks and chimneys belching fire and dust into the face of heaven...But what does it matter? An end comes, an end to all this cruelty...To-morrow.</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He spoke the last word in a whisper.</w:t>
      </w:r>
    </w:p>
    <w:p w14:paraId="671FC01F" w14:textId="574D06DF" w:rsid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To-morrow,</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she said, speaking in a whisper too, and still staring out of the window.</w:t>
      </w:r>
    </w:p>
    <w:p w14:paraId="05C3FCA7" w14:textId="3F883E00" w:rsidR="00DE712F" w:rsidRP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Dear!</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he said, putting his hand on hers.</w:t>
      </w:r>
    </w:p>
    <w:p w14:paraId="354EA7C4" w14:textId="3E262271" w:rsidR="00614BAD" w:rsidRDefault="00DE712F" w:rsidP="00614BAD">
      <w:pPr>
        <w:suppressAutoHyphens/>
        <w:spacing w:after="0" w:line="240" w:lineRule="auto"/>
        <w:ind w:firstLine="283"/>
        <w:jc w:val="both"/>
        <w:rPr>
          <w:rFonts w:ascii="Verdana" w:eastAsia="Times New Roman" w:hAnsi="Verdana" w:cs="Times New Roman"/>
          <w:color w:val="000000"/>
          <w:sz w:val="20"/>
          <w:szCs w:val="32"/>
        </w:rPr>
      </w:pPr>
      <w:r w:rsidRPr="00614BAD">
        <w:rPr>
          <w:rFonts w:ascii="Verdana" w:eastAsia="Times New Roman" w:hAnsi="Verdana" w:cs="Times New Roman"/>
          <w:color w:val="000000"/>
          <w:sz w:val="20"/>
          <w:szCs w:val="32"/>
        </w:rPr>
        <w:t>She turned with a start, and their eyes searched one another</w:t>
      </w:r>
      <w:r w:rsidR="00614BAD">
        <w:rPr>
          <w:rFonts w:ascii="Verdana" w:eastAsia="Times New Roman" w:hAnsi="Verdana" w:cs="Times New Roman"/>
          <w:color w:val="000000"/>
          <w:sz w:val="20"/>
          <w:szCs w:val="32"/>
        </w:rPr>
        <w:t>’s</w:t>
      </w:r>
      <w:r w:rsidRPr="00614BAD">
        <w:rPr>
          <w:rFonts w:ascii="Verdana" w:eastAsia="Times New Roman" w:hAnsi="Verdana" w:cs="Times New Roman"/>
          <w:color w:val="000000"/>
          <w:sz w:val="20"/>
          <w:szCs w:val="32"/>
        </w:rPr>
        <w:t>. Hers softened to his gaze.</w:t>
      </w:r>
      <w:r w:rsidR="00614BAD">
        <w:rPr>
          <w:rFonts w:ascii="Verdana" w:eastAsia="Times New Roman" w:hAnsi="Verdana" w:cs="Times New Roman"/>
          <w:color w:val="000000"/>
          <w:sz w:val="20"/>
          <w:szCs w:val="32"/>
        </w:rPr>
        <w:t xml:space="preserve"> “</w:t>
      </w:r>
      <w:r w:rsidRPr="00614BAD">
        <w:rPr>
          <w:rFonts w:ascii="Verdana" w:eastAsia="Times New Roman" w:hAnsi="Verdana" w:cs="Times New Roman"/>
          <w:color w:val="000000"/>
          <w:sz w:val="20"/>
          <w:szCs w:val="32"/>
        </w:rPr>
        <w:t>My dear one!</w:t>
      </w:r>
      <w:r w:rsidR="00614BAD">
        <w:rPr>
          <w:rFonts w:ascii="Verdana" w:eastAsia="Times New Roman" w:hAnsi="Verdana" w:cs="Times New Roman"/>
          <w:color w:val="000000"/>
          <w:sz w:val="20"/>
          <w:szCs w:val="32"/>
        </w:rPr>
        <w:t xml:space="preserve">” </w:t>
      </w:r>
      <w:r w:rsidRPr="00614BAD">
        <w:rPr>
          <w:rFonts w:ascii="Verdana" w:eastAsia="Times New Roman" w:hAnsi="Verdana" w:cs="Times New Roman"/>
          <w:color w:val="000000"/>
          <w:sz w:val="20"/>
          <w:szCs w:val="32"/>
        </w:rPr>
        <w:t>she said, and then:</w:t>
      </w:r>
      <w:r w:rsidR="00614BAD">
        <w:rPr>
          <w:rFonts w:ascii="Verdana" w:eastAsia="Times New Roman" w:hAnsi="Verdana" w:cs="Times New Roman"/>
          <w:color w:val="000000"/>
          <w:sz w:val="20"/>
          <w:szCs w:val="32"/>
        </w:rPr>
        <w:t xml:space="preserve"> “</w:t>
      </w:r>
      <w:r w:rsidRPr="00614BAD">
        <w:rPr>
          <w:rFonts w:ascii="Verdana" w:eastAsia="Times New Roman" w:hAnsi="Verdana" w:cs="Times New Roman"/>
          <w:color w:val="000000"/>
          <w:sz w:val="20"/>
          <w:szCs w:val="32"/>
        </w:rPr>
        <w:t>It seems so strange</w:t>
      </w:r>
      <w:r w:rsidR="00614BAD">
        <w:rPr>
          <w:rFonts w:ascii="Verdana" w:eastAsia="Times New Roman" w:hAnsi="Verdana" w:cs="Times New Roman"/>
          <w:color w:val="000000"/>
          <w:sz w:val="20"/>
          <w:szCs w:val="32"/>
        </w:rPr>
        <w:t>—</w:t>
      </w:r>
      <w:r w:rsidRPr="00614BAD">
        <w:rPr>
          <w:rFonts w:ascii="Verdana" w:eastAsia="Times New Roman" w:hAnsi="Verdana" w:cs="Times New Roman"/>
          <w:color w:val="000000"/>
          <w:sz w:val="20"/>
          <w:szCs w:val="32"/>
        </w:rPr>
        <w:t>that you should have come into my life like this</w:t>
      </w:r>
      <w:r w:rsidR="00614BAD">
        <w:rPr>
          <w:rFonts w:ascii="Verdana" w:eastAsia="Times New Roman" w:hAnsi="Verdana" w:cs="Times New Roman"/>
          <w:color w:val="000000"/>
          <w:sz w:val="20"/>
          <w:szCs w:val="32"/>
        </w:rPr>
        <w:t>—</w:t>
      </w:r>
      <w:r w:rsidRPr="00614BAD">
        <w:rPr>
          <w:rFonts w:ascii="Verdana" w:eastAsia="Times New Roman" w:hAnsi="Verdana" w:cs="Times New Roman"/>
          <w:color w:val="000000"/>
          <w:sz w:val="20"/>
          <w:szCs w:val="32"/>
        </w:rPr>
        <w:t>to open</w:t>
      </w:r>
      <w:r w:rsidR="00614BAD">
        <w:rPr>
          <w:rFonts w:ascii="Verdana" w:eastAsia="Times New Roman" w:hAnsi="Verdana" w:cs="Times New Roman"/>
          <w:color w:val="000000"/>
          <w:sz w:val="20"/>
          <w:szCs w:val="32"/>
        </w:rPr>
        <w:t xml:space="preserve">—” </w:t>
      </w:r>
      <w:r w:rsidRPr="00614BAD">
        <w:rPr>
          <w:rFonts w:ascii="Verdana" w:eastAsia="Times New Roman" w:hAnsi="Verdana" w:cs="Times New Roman"/>
          <w:color w:val="000000"/>
          <w:sz w:val="20"/>
          <w:szCs w:val="32"/>
        </w:rPr>
        <w:t>She paused.</w:t>
      </w:r>
    </w:p>
    <w:p w14:paraId="073B121F" w14:textId="54D552FD" w:rsid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To open?</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he said.</w:t>
      </w:r>
    </w:p>
    <w:p w14:paraId="1A44FB2F" w14:textId="33BDDF5A" w:rsid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All this wonderful world</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she hesitated, and spoke still more softly</w:t>
      </w: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"this world of love to me.</w:t>
      </w:r>
      <w:r>
        <w:rPr>
          <w:rFonts w:ascii="Verdana" w:eastAsia="Times New Roman" w:hAnsi="Verdana" w:cs="Times New Roman"/>
          <w:color w:val="000000"/>
          <w:sz w:val="20"/>
          <w:szCs w:val="32"/>
        </w:rPr>
        <w:t>”</w:t>
      </w:r>
    </w:p>
    <w:p w14:paraId="3B863D70" w14:textId="31F08D94" w:rsidR="00DE712F" w:rsidRPr="00614BAD" w:rsidRDefault="00DE712F" w:rsidP="00614BAD">
      <w:pPr>
        <w:suppressAutoHyphens/>
        <w:spacing w:after="0" w:line="240" w:lineRule="auto"/>
        <w:ind w:firstLine="283"/>
        <w:jc w:val="both"/>
        <w:rPr>
          <w:rFonts w:ascii="Verdana" w:eastAsia="Times New Roman" w:hAnsi="Verdana" w:cs="Times New Roman"/>
          <w:color w:val="000000"/>
          <w:sz w:val="20"/>
          <w:szCs w:val="32"/>
        </w:rPr>
      </w:pPr>
      <w:r w:rsidRPr="00614BAD">
        <w:rPr>
          <w:rFonts w:ascii="Verdana" w:eastAsia="Times New Roman" w:hAnsi="Verdana" w:cs="Times New Roman"/>
          <w:color w:val="000000"/>
          <w:sz w:val="20"/>
          <w:szCs w:val="32"/>
        </w:rPr>
        <w:t>Then suddenly the door clicked and closed. They turned their heads, and he started violently back. In the shadow of the room stood a great shadowy figure</w:t>
      </w:r>
      <w:r w:rsidR="00614BAD">
        <w:rPr>
          <w:rFonts w:ascii="Verdana" w:eastAsia="Times New Roman" w:hAnsi="Verdana" w:cs="Times New Roman"/>
          <w:color w:val="000000"/>
          <w:sz w:val="20"/>
          <w:szCs w:val="32"/>
        </w:rPr>
        <w:t>—</w:t>
      </w:r>
      <w:r w:rsidRPr="00614BAD">
        <w:rPr>
          <w:rFonts w:ascii="Verdana" w:eastAsia="Times New Roman" w:hAnsi="Verdana" w:cs="Times New Roman"/>
          <w:color w:val="000000"/>
          <w:sz w:val="20"/>
          <w:szCs w:val="32"/>
        </w:rPr>
        <w:t>silent. They saw the face dimly in the half-light, with unexpressive dark patches under the penthouse brows. Every muscle in Raut</w:t>
      </w:r>
      <w:r w:rsidR="00614BAD">
        <w:rPr>
          <w:rFonts w:ascii="Verdana" w:eastAsia="Times New Roman" w:hAnsi="Verdana" w:cs="Times New Roman"/>
          <w:color w:val="000000"/>
          <w:sz w:val="20"/>
          <w:szCs w:val="32"/>
        </w:rPr>
        <w:t>’s</w:t>
      </w:r>
      <w:r w:rsidRPr="00614BAD">
        <w:rPr>
          <w:rFonts w:ascii="Verdana" w:eastAsia="Times New Roman" w:hAnsi="Verdana" w:cs="Times New Roman"/>
          <w:color w:val="000000"/>
          <w:sz w:val="20"/>
          <w:szCs w:val="32"/>
        </w:rPr>
        <w:t xml:space="preserve"> body suddenly became tense. When could the door have opened? What had he heard? Had he heard all? What had he seen? A tumult of questions.</w:t>
      </w:r>
    </w:p>
    <w:p w14:paraId="20008748" w14:textId="34643D60" w:rsidR="00614BAD" w:rsidRDefault="00DE712F" w:rsidP="00614BAD">
      <w:pPr>
        <w:suppressAutoHyphens/>
        <w:spacing w:after="0" w:line="240" w:lineRule="auto"/>
        <w:ind w:firstLine="283"/>
        <w:jc w:val="both"/>
        <w:rPr>
          <w:rFonts w:ascii="Verdana" w:eastAsia="Times New Roman" w:hAnsi="Verdana" w:cs="Times New Roman"/>
          <w:color w:val="000000"/>
          <w:sz w:val="20"/>
          <w:szCs w:val="32"/>
        </w:rPr>
      </w:pPr>
      <w:r w:rsidRPr="00614BAD">
        <w:rPr>
          <w:rFonts w:ascii="Verdana" w:eastAsia="Times New Roman" w:hAnsi="Verdana" w:cs="Times New Roman"/>
          <w:color w:val="000000"/>
          <w:sz w:val="20"/>
          <w:szCs w:val="32"/>
        </w:rPr>
        <w:t>The new-comer</w:t>
      </w:r>
      <w:r w:rsidR="00614BAD">
        <w:rPr>
          <w:rFonts w:ascii="Verdana" w:eastAsia="Times New Roman" w:hAnsi="Verdana" w:cs="Times New Roman"/>
          <w:color w:val="000000"/>
          <w:sz w:val="20"/>
          <w:szCs w:val="32"/>
        </w:rPr>
        <w:t>’s</w:t>
      </w:r>
      <w:r w:rsidRPr="00614BAD">
        <w:rPr>
          <w:rFonts w:ascii="Verdana" w:eastAsia="Times New Roman" w:hAnsi="Verdana" w:cs="Times New Roman"/>
          <w:color w:val="000000"/>
          <w:sz w:val="20"/>
          <w:szCs w:val="32"/>
        </w:rPr>
        <w:t xml:space="preserve"> voice came at last, after a pause that seemed interminable.</w:t>
      </w:r>
      <w:r w:rsidR="00614BAD">
        <w:rPr>
          <w:rFonts w:ascii="Verdana" w:eastAsia="Times New Roman" w:hAnsi="Verdana" w:cs="Times New Roman"/>
          <w:color w:val="000000"/>
          <w:sz w:val="20"/>
          <w:szCs w:val="32"/>
        </w:rPr>
        <w:t xml:space="preserve"> “</w:t>
      </w:r>
      <w:r w:rsidRPr="00614BAD">
        <w:rPr>
          <w:rFonts w:ascii="Verdana" w:eastAsia="Times New Roman" w:hAnsi="Verdana" w:cs="Times New Roman"/>
          <w:color w:val="000000"/>
          <w:sz w:val="20"/>
          <w:szCs w:val="32"/>
        </w:rPr>
        <w:t>Well?</w:t>
      </w:r>
      <w:r w:rsidR="00614BAD">
        <w:rPr>
          <w:rFonts w:ascii="Verdana" w:eastAsia="Times New Roman" w:hAnsi="Verdana" w:cs="Times New Roman"/>
          <w:color w:val="000000"/>
          <w:sz w:val="20"/>
          <w:szCs w:val="32"/>
        </w:rPr>
        <w:t xml:space="preserve">” </w:t>
      </w:r>
      <w:r w:rsidRPr="00614BAD">
        <w:rPr>
          <w:rFonts w:ascii="Verdana" w:eastAsia="Times New Roman" w:hAnsi="Verdana" w:cs="Times New Roman"/>
          <w:color w:val="000000"/>
          <w:sz w:val="20"/>
          <w:szCs w:val="32"/>
        </w:rPr>
        <w:t>he said.</w:t>
      </w:r>
    </w:p>
    <w:p w14:paraId="35E125E5" w14:textId="29CBAF68" w:rsidR="00DE712F" w:rsidRP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I was afraid I had missed you, Horrocks,</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said the man at the window, gripping the window-ledge with his hand. His voice was unsteady.</w:t>
      </w:r>
    </w:p>
    <w:p w14:paraId="1977A1F4" w14:textId="265E6765" w:rsidR="00DE712F" w:rsidRPr="00614BAD" w:rsidRDefault="00DE712F" w:rsidP="00614BAD">
      <w:pPr>
        <w:suppressAutoHyphens/>
        <w:spacing w:after="0" w:line="240" w:lineRule="auto"/>
        <w:ind w:firstLine="283"/>
        <w:jc w:val="both"/>
        <w:rPr>
          <w:rFonts w:ascii="Verdana" w:eastAsia="Times New Roman" w:hAnsi="Verdana" w:cs="Times New Roman"/>
          <w:color w:val="000000"/>
          <w:sz w:val="20"/>
          <w:szCs w:val="32"/>
        </w:rPr>
      </w:pPr>
      <w:r w:rsidRPr="00614BAD">
        <w:rPr>
          <w:rFonts w:ascii="Verdana" w:eastAsia="Times New Roman" w:hAnsi="Verdana" w:cs="Times New Roman"/>
          <w:color w:val="000000"/>
          <w:sz w:val="20"/>
          <w:szCs w:val="32"/>
        </w:rPr>
        <w:t>The clumsy figure of Horrocks came forward out of the shadow. He made no answer to Raut</w:t>
      </w:r>
      <w:r w:rsidR="00614BAD">
        <w:rPr>
          <w:rFonts w:ascii="Verdana" w:eastAsia="Times New Roman" w:hAnsi="Verdana" w:cs="Times New Roman"/>
          <w:color w:val="000000"/>
          <w:sz w:val="20"/>
          <w:szCs w:val="32"/>
        </w:rPr>
        <w:t>’s</w:t>
      </w:r>
      <w:r w:rsidRPr="00614BAD">
        <w:rPr>
          <w:rFonts w:ascii="Verdana" w:eastAsia="Times New Roman" w:hAnsi="Verdana" w:cs="Times New Roman"/>
          <w:color w:val="000000"/>
          <w:sz w:val="20"/>
          <w:szCs w:val="32"/>
        </w:rPr>
        <w:t xml:space="preserve"> remark. For a moment he stood above them.</w:t>
      </w:r>
    </w:p>
    <w:p w14:paraId="1D8CC65D" w14:textId="443CFC57" w:rsidR="00DE712F" w:rsidRPr="00614BAD" w:rsidRDefault="00DE712F" w:rsidP="00614BAD">
      <w:pPr>
        <w:suppressAutoHyphens/>
        <w:spacing w:after="0" w:line="240" w:lineRule="auto"/>
        <w:ind w:firstLine="283"/>
        <w:jc w:val="both"/>
        <w:rPr>
          <w:rFonts w:ascii="Verdana" w:eastAsia="Times New Roman" w:hAnsi="Verdana" w:cs="Times New Roman"/>
          <w:color w:val="000000"/>
          <w:sz w:val="20"/>
          <w:szCs w:val="32"/>
        </w:rPr>
      </w:pPr>
      <w:r w:rsidRPr="00614BAD">
        <w:rPr>
          <w:rFonts w:ascii="Verdana" w:eastAsia="Times New Roman" w:hAnsi="Verdana" w:cs="Times New Roman"/>
          <w:color w:val="000000"/>
          <w:sz w:val="20"/>
          <w:szCs w:val="32"/>
        </w:rPr>
        <w:t>The woman</w:t>
      </w:r>
      <w:r w:rsidR="00614BAD">
        <w:rPr>
          <w:rFonts w:ascii="Verdana" w:eastAsia="Times New Roman" w:hAnsi="Verdana" w:cs="Times New Roman"/>
          <w:color w:val="000000"/>
          <w:sz w:val="20"/>
          <w:szCs w:val="32"/>
        </w:rPr>
        <w:t>’s</w:t>
      </w:r>
      <w:r w:rsidRPr="00614BAD">
        <w:rPr>
          <w:rFonts w:ascii="Verdana" w:eastAsia="Times New Roman" w:hAnsi="Verdana" w:cs="Times New Roman"/>
          <w:color w:val="000000"/>
          <w:sz w:val="20"/>
          <w:szCs w:val="32"/>
        </w:rPr>
        <w:t xml:space="preserve"> heart was cold within her.</w:t>
      </w:r>
      <w:r w:rsidR="00614BAD">
        <w:rPr>
          <w:rFonts w:ascii="Verdana" w:eastAsia="Times New Roman" w:hAnsi="Verdana" w:cs="Times New Roman"/>
          <w:color w:val="000000"/>
          <w:sz w:val="20"/>
          <w:szCs w:val="32"/>
        </w:rPr>
        <w:t xml:space="preserve"> “</w:t>
      </w:r>
      <w:r w:rsidRPr="00614BAD">
        <w:rPr>
          <w:rFonts w:ascii="Verdana" w:eastAsia="Times New Roman" w:hAnsi="Verdana" w:cs="Times New Roman"/>
          <w:color w:val="000000"/>
          <w:sz w:val="20"/>
          <w:szCs w:val="32"/>
        </w:rPr>
        <w:t>I told Mr. Raut it was just possible you might come back,</w:t>
      </w:r>
      <w:r w:rsidR="00614BAD">
        <w:rPr>
          <w:rFonts w:ascii="Verdana" w:eastAsia="Times New Roman" w:hAnsi="Verdana" w:cs="Times New Roman"/>
          <w:color w:val="000000"/>
          <w:sz w:val="20"/>
          <w:szCs w:val="32"/>
        </w:rPr>
        <w:t xml:space="preserve">” </w:t>
      </w:r>
      <w:r w:rsidRPr="00614BAD">
        <w:rPr>
          <w:rFonts w:ascii="Verdana" w:eastAsia="Times New Roman" w:hAnsi="Verdana" w:cs="Times New Roman"/>
          <w:color w:val="000000"/>
          <w:sz w:val="20"/>
          <w:szCs w:val="32"/>
        </w:rPr>
        <w:t>she said, in a voice that never quivered.</w:t>
      </w:r>
    </w:p>
    <w:p w14:paraId="3CA2A485" w14:textId="77777777" w:rsidR="00DE712F" w:rsidRPr="00614BAD" w:rsidRDefault="00DE712F" w:rsidP="00614BAD">
      <w:pPr>
        <w:suppressAutoHyphens/>
        <w:spacing w:after="0" w:line="240" w:lineRule="auto"/>
        <w:ind w:firstLine="283"/>
        <w:jc w:val="both"/>
        <w:rPr>
          <w:rFonts w:ascii="Verdana" w:eastAsia="Times New Roman" w:hAnsi="Verdana" w:cs="Times New Roman"/>
          <w:color w:val="000000"/>
          <w:sz w:val="20"/>
          <w:szCs w:val="32"/>
        </w:rPr>
      </w:pPr>
      <w:r w:rsidRPr="00614BAD">
        <w:rPr>
          <w:rFonts w:ascii="Verdana" w:eastAsia="Times New Roman" w:hAnsi="Verdana" w:cs="Times New Roman"/>
          <w:color w:val="000000"/>
          <w:sz w:val="20"/>
          <w:szCs w:val="32"/>
        </w:rPr>
        <w:t>Horrocks, still silent, sat down abruptly in the chair by her little work-table. His big hands were clenched; one saw now the fire of his eyes under the shadow of his brows. He was trying to get his breath. His eyes went from the woman he had trusted to the friend he had trusted, and then back to the woman.</w:t>
      </w:r>
    </w:p>
    <w:p w14:paraId="468E47C6" w14:textId="77777777" w:rsidR="00DE712F" w:rsidRPr="00614BAD" w:rsidRDefault="00DE712F" w:rsidP="00614BAD">
      <w:pPr>
        <w:suppressAutoHyphens/>
        <w:spacing w:after="0" w:line="240" w:lineRule="auto"/>
        <w:ind w:firstLine="283"/>
        <w:jc w:val="both"/>
        <w:rPr>
          <w:rFonts w:ascii="Verdana" w:eastAsia="Times New Roman" w:hAnsi="Verdana" w:cs="Times New Roman"/>
          <w:color w:val="000000"/>
          <w:sz w:val="20"/>
          <w:szCs w:val="32"/>
        </w:rPr>
      </w:pPr>
      <w:r w:rsidRPr="00614BAD">
        <w:rPr>
          <w:rFonts w:ascii="Verdana" w:eastAsia="Times New Roman" w:hAnsi="Verdana" w:cs="Times New Roman"/>
          <w:color w:val="000000"/>
          <w:sz w:val="20"/>
          <w:szCs w:val="32"/>
        </w:rPr>
        <w:t>By this time and for the moment all three half understood one another. Yet none dared say a word to ease the pent-up things that choked them.</w:t>
      </w:r>
    </w:p>
    <w:p w14:paraId="05F24306" w14:textId="69DD31CF" w:rsidR="00614BAD" w:rsidRDefault="00DE712F" w:rsidP="00614BAD">
      <w:pPr>
        <w:suppressAutoHyphens/>
        <w:spacing w:after="0" w:line="240" w:lineRule="auto"/>
        <w:ind w:firstLine="283"/>
        <w:jc w:val="both"/>
        <w:rPr>
          <w:rFonts w:ascii="Verdana" w:eastAsia="Times New Roman" w:hAnsi="Verdana" w:cs="Times New Roman"/>
          <w:color w:val="000000"/>
          <w:sz w:val="20"/>
          <w:szCs w:val="32"/>
        </w:rPr>
      </w:pPr>
      <w:r w:rsidRPr="00614BAD">
        <w:rPr>
          <w:rFonts w:ascii="Verdana" w:eastAsia="Times New Roman" w:hAnsi="Verdana" w:cs="Times New Roman"/>
          <w:color w:val="000000"/>
          <w:sz w:val="20"/>
          <w:szCs w:val="32"/>
        </w:rPr>
        <w:t>It was the husband</w:t>
      </w:r>
      <w:r w:rsidR="00614BAD">
        <w:rPr>
          <w:rFonts w:ascii="Verdana" w:eastAsia="Times New Roman" w:hAnsi="Verdana" w:cs="Times New Roman"/>
          <w:color w:val="000000"/>
          <w:sz w:val="20"/>
          <w:szCs w:val="32"/>
        </w:rPr>
        <w:t>’s</w:t>
      </w:r>
      <w:r w:rsidRPr="00614BAD">
        <w:rPr>
          <w:rFonts w:ascii="Verdana" w:eastAsia="Times New Roman" w:hAnsi="Verdana" w:cs="Times New Roman"/>
          <w:color w:val="000000"/>
          <w:sz w:val="20"/>
          <w:szCs w:val="32"/>
        </w:rPr>
        <w:t xml:space="preserve"> voice that broke the silence at last.</w:t>
      </w:r>
    </w:p>
    <w:p w14:paraId="34ABEE05" w14:textId="0FA49AAA" w:rsidR="00DE712F" w:rsidRP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You wanted to see me?</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he said to Raut.</w:t>
      </w:r>
    </w:p>
    <w:p w14:paraId="466E5C82" w14:textId="56FB6DAF" w:rsidR="00614BAD" w:rsidRDefault="00DE712F" w:rsidP="00614BAD">
      <w:pPr>
        <w:suppressAutoHyphens/>
        <w:spacing w:after="0" w:line="240" w:lineRule="auto"/>
        <w:ind w:firstLine="283"/>
        <w:jc w:val="both"/>
        <w:rPr>
          <w:rFonts w:ascii="Verdana" w:eastAsia="Times New Roman" w:hAnsi="Verdana" w:cs="Times New Roman"/>
          <w:color w:val="000000"/>
          <w:sz w:val="20"/>
          <w:szCs w:val="32"/>
        </w:rPr>
      </w:pPr>
      <w:r w:rsidRPr="00614BAD">
        <w:rPr>
          <w:rFonts w:ascii="Verdana" w:eastAsia="Times New Roman" w:hAnsi="Verdana" w:cs="Times New Roman"/>
          <w:color w:val="000000"/>
          <w:sz w:val="20"/>
          <w:szCs w:val="32"/>
        </w:rPr>
        <w:t>Raut started as he spoke.</w:t>
      </w:r>
      <w:r w:rsidR="00614BAD">
        <w:rPr>
          <w:rFonts w:ascii="Verdana" w:eastAsia="Times New Roman" w:hAnsi="Verdana" w:cs="Times New Roman"/>
          <w:color w:val="000000"/>
          <w:sz w:val="20"/>
          <w:szCs w:val="32"/>
        </w:rPr>
        <w:t xml:space="preserve"> “</w:t>
      </w:r>
      <w:r w:rsidRPr="00614BAD">
        <w:rPr>
          <w:rFonts w:ascii="Verdana" w:eastAsia="Times New Roman" w:hAnsi="Verdana" w:cs="Times New Roman"/>
          <w:color w:val="000000"/>
          <w:sz w:val="20"/>
          <w:szCs w:val="32"/>
        </w:rPr>
        <w:t>I came to see you,</w:t>
      </w:r>
      <w:r w:rsidR="00614BAD">
        <w:rPr>
          <w:rFonts w:ascii="Verdana" w:eastAsia="Times New Roman" w:hAnsi="Verdana" w:cs="Times New Roman"/>
          <w:color w:val="000000"/>
          <w:sz w:val="20"/>
          <w:szCs w:val="32"/>
        </w:rPr>
        <w:t xml:space="preserve">” </w:t>
      </w:r>
      <w:r w:rsidRPr="00614BAD">
        <w:rPr>
          <w:rFonts w:ascii="Verdana" w:eastAsia="Times New Roman" w:hAnsi="Verdana" w:cs="Times New Roman"/>
          <w:color w:val="000000"/>
          <w:sz w:val="20"/>
          <w:szCs w:val="32"/>
        </w:rPr>
        <w:t>he said, resolved to lie to the last.</w:t>
      </w:r>
    </w:p>
    <w:p w14:paraId="6F078FA7" w14:textId="03164F47" w:rsid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Yes,</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said Horrocks.</w:t>
      </w:r>
    </w:p>
    <w:p w14:paraId="3383F12E" w14:textId="77777777" w:rsid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You promised,</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said Raut,</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to show me some fine effects of moonlight and smoke.</w:t>
      </w:r>
      <w:r>
        <w:rPr>
          <w:rFonts w:ascii="Verdana" w:eastAsia="Times New Roman" w:hAnsi="Verdana" w:cs="Times New Roman"/>
          <w:color w:val="000000"/>
          <w:sz w:val="20"/>
          <w:szCs w:val="32"/>
        </w:rPr>
        <w:t>”</w:t>
      </w:r>
    </w:p>
    <w:p w14:paraId="4CE85DCF" w14:textId="6364F7D1" w:rsid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I promised to show you some fine effects of moonlight and smoke,</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repeated Horrocks in a colourless voice.</w:t>
      </w:r>
    </w:p>
    <w:p w14:paraId="0A3AEF92" w14:textId="77777777" w:rsid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And I thought I might catch you to-night before you went down to the works,</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proceeded Raut,</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and come with you.</w:t>
      </w:r>
      <w:r>
        <w:rPr>
          <w:rFonts w:ascii="Verdana" w:eastAsia="Times New Roman" w:hAnsi="Verdana" w:cs="Times New Roman"/>
          <w:color w:val="000000"/>
          <w:sz w:val="20"/>
          <w:szCs w:val="32"/>
        </w:rPr>
        <w:t>”</w:t>
      </w:r>
    </w:p>
    <w:p w14:paraId="74B18100" w14:textId="789D458B" w:rsidR="00614BAD" w:rsidRDefault="00DE712F" w:rsidP="00614BAD">
      <w:pPr>
        <w:suppressAutoHyphens/>
        <w:spacing w:after="0" w:line="240" w:lineRule="auto"/>
        <w:ind w:firstLine="283"/>
        <w:jc w:val="both"/>
        <w:rPr>
          <w:rFonts w:ascii="Verdana" w:eastAsia="Times New Roman" w:hAnsi="Verdana" w:cs="Times New Roman"/>
          <w:color w:val="000000"/>
          <w:sz w:val="20"/>
          <w:szCs w:val="32"/>
        </w:rPr>
      </w:pPr>
      <w:r w:rsidRPr="00614BAD">
        <w:rPr>
          <w:rFonts w:ascii="Verdana" w:eastAsia="Times New Roman" w:hAnsi="Verdana" w:cs="Times New Roman"/>
          <w:color w:val="000000"/>
          <w:sz w:val="20"/>
          <w:szCs w:val="32"/>
        </w:rPr>
        <w:t>There was another pause. Did the man mean to take the thing coolly? Did he after all know? How long had he been in the room? Yet even at the moment when they heard the door, their attitudes...Horrocks glanced at the profile of the woman, shadowy pallid in the half-light. Then he glanced at Raut, and seemed to recover himself suddenly.</w:t>
      </w:r>
      <w:r w:rsidR="00614BAD">
        <w:rPr>
          <w:rFonts w:ascii="Verdana" w:eastAsia="Times New Roman" w:hAnsi="Verdana" w:cs="Times New Roman"/>
          <w:color w:val="000000"/>
          <w:sz w:val="20"/>
          <w:szCs w:val="32"/>
        </w:rPr>
        <w:t xml:space="preserve"> “</w:t>
      </w:r>
      <w:r w:rsidRPr="00614BAD">
        <w:rPr>
          <w:rFonts w:ascii="Verdana" w:eastAsia="Times New Roman" w:hAnsi="Verdana" w:cs="Times New Roman"/>
          <w:color w:val="000000"/>
          <w:sz w:val="20"/>
          <w:szCs w:val="32"/>
        </w:rPr>
        <w:t>Of course,</w:t>
      </w:r>
      <w:r w:rsidR="00614BAD">
        <w:rPr>
          <w:rFonts w:ascii="Verdana" w:eastAsia="Times New Roman" w:hAnsi="Verdana" w:cs="Times New Roman"/>
          <w:color w:val="000000"/>
          <w:sz w:val="20"/>
          <w:szCs w:val="32"/>
        </w:rPr>
        <w:t xml:space="preserve">” </w:t>
      </w:r>
      <w:r w:rsidRPr="00614BAD">
        <w:rPr>
          <w:rFonts w:ascii="Verdana" w:eastAsia="Times New Roman" w:hAnsi="Verdana" w:cs="Times New Roman"/>
          <w:color w:val="000000"/>
          <w:sz w:val="20"/>
          <w:szCs w:val="32"/>
        </w:rPr>
        <w:t>he said,</w:t>
      </w:r>
      <w:r w:rsidR="00614BAD">
        <w:rPr>
          <w:rFonts w:ascii="Verdana" w:eastAsia="Times New Roman" w:hAnsi="Verdana" w:cs="Times New Roman"/>
          <w:color w:val="000000"/>
          <w:sz w:val="20"/>
          <w:szCs w:val="32"/>
        </w:rPr>
        <w:t xml:space="preserve"> “</w:t>
      </w:r>
      <w:r w:rsidRPr="00614BAD">
        <w:rPr>
          <w:rFonts w:ascii="Verdana" w:eastAsia="Times New Roman" w:hAnsi="Verdana" w:cs="Times New Roman"/>
          <w:color w:val="000000"/>
          <w:sz w:val="20"/>
          <w:szCs w:val="32"/>
        </w:rPr>
        <w:t>I promised to show you the works under their proper dramatic conditions. It</w:t>
      </w:r>
      <w:r w:rsidR="00614BAD">
        <w:rPr>
          <w:rFonts w:ascii="Verdana" w:eastAsia="Times New Roman" w:hAnsi="Verdana" w:cs="Times New Roman"/>
          <w:color w:val="000000"/>
          <w:sz w:val="20"/>
          <w:szCs w:val="32"/>
        </w:rPr>
        <w:t>’s</w:t>
      </w:r>
      <w:r w:rsidRPr="00614BAD">
        <w:rPr>
          <w:rFonts w:ascii="Verdana" w:eastAsia="Times New Roman" w:hAnsi="Verdana" w:cs="Times New Roman"/>
          <w:color w:val="000000"/>
          <w:sz w:val="20"/>
          <w:szCs w:val="32"/>
        </w:rPr>
        <w:t xml:space="preserve"> odd how I could have forgotten.</w:t>
      </w:r>
      <w:r w:rsidR="00614BAD">
        <w:rPr>
          <w:rFonts w:ascii="Verdana" w:eastAsia="Times New Roman" w:hAnsi="Verdana" w:cs="Times New Roman"/>
          <w:color w:val="000000"/>
          <w:sz w:val="20"/>
          <w:szCs w:val="32"/>
        </w:rPr>
        <w:t>”</w:t>
      </w:r>
    </w:p>
    <w:p w14:paraId="0A87D2E6" w14:textId="09CC1E5A" w:rsidR="00DE712F" w:rsidRP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If I am troubling you</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began Raut.</w:t>
      </w:r>
    </w:p>
    <w:p w14:paraId="38CBA10E" w14:textId="5C62B3EE" w:rsidR="00614BAD" w:rsidRDefault="00DE712F" w:rsidP="00614BAD">
      <w:pPr>
        <w:suppressAutoHyphens/>
        <w:spacing w:after="0" w:line="240" w:lineRule="auto"/>
        <w:ind w:firstLine="283"/>
        <w:jc w:val="both"/>
        <w:rPr>
          <w:rFonts w:ascii="Verdana" w:eastAsia="Times New Roman" w:hAnsi="Verdana" w:cs="Times New Roman"/>
          <w:color w:val="000000"/>
          <w:sz w:val="20"/>
          <w:szCs w:val="32"/>
        </w:rPr>
      </w:pPr>
      <w:r w:rsidRPr="00614BAD">
        <w:rPr>
          <w:rFonts w:ascii="Verdana" w:eastAsia="Times New Roman" w:hAnsi="Verdana" w:cs="Times New Roman"/>
          <w:color w:val="000000"/>
          <w:sz w:val="20"/>
          <w:szCs w:val="32"/>
        </w:rPr>
        <w:t>Horrocks started again. A new light had suddenly come into the sultry gloom of his eyes.</w:t>
      </w:r>
      <w:r w:rsidR="00614BAD">
        <w:rPr>
          <w:rFonts w:ascii="Verdana" w:eastAsia="Times New Roman" w:hAnsi="Verdana" w:cs="Times New Roman"/>
          <w:color w:val="000000"/>
          <w:sz w:val="20"/>
          <w:szCs w:val="32"/>
        </w:rPr>
        <w:t xml:space="preserve"> “</w:t>
      </w:r>
      <w:r w:rsidRPr="00614BAD">
        <w:rPr>
          <w:rFonts w:ascii="Verdana" w:eastAsia="Times New Roman" w:hAnsi="Verdana" w:cs="Times New Roman"/>
          <w:color w:val="000000"/>
          <w:sz w:val="20"/>
          <w:szCs w:val="32"/>
        </w:rPr>
        <w:t>Not in the least,</w:t>
      </w:r>
      <w:r w:rsidR="00614BAD">
        <w:rPr>
          <w:rFonts w:ascii="Verdana" w:eastAsia="Times New Roman" w:hAnsi="Verdana" w:cs="Times New Roman"/>
          <w:color w:val="000000"/>
          <w:sz w:val="20"/>
          <w:szCs w:val="32"/>
        </w:rPr>
        <w:t xml:space="preserve">” </w:t>
      </w:r>
      <w:r w:rsidRPr="00614BAD">
        <w:rPr>
          <w:rFonts w:ascii="Verdana" w:eastAsia="Times New Roman" w:hAnsi="Verdana" w:cs="Times New Roman"/>
          <w:color w:val="000000"/>
          <w:sz w:val="20"/>
          <w:szCs w:val="32"/>
        </w:rPr>
        <w:t>he said.</w:t>
      </w:r>
    </w:p>
    <w:p w14:paraId="474C26EE" w14:textId="43B53409" w:rsid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Have you been telling Mr. Raut of all these contrasts of flame and shadow you think so splendid?</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said the woman, turning now to her husband for the first time, her confidence creeping back again, her voice just one half-note too high.</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That dreadful theory of yours that machinery is beautiful, and everything else in the world ugly. I thought he would not spare you, Mr. Raut. It</w:t>
      </w:r>
      <w:r>
        <w:rPr>
          <w:rFonts w:ascii="Verdana" w:eastAsia="Times New Roman" w:hAnsi="Verdana" w:cs="Times New Roman"/>
          <w:color w:val="000000"/>
          <w:sz w:val="20"/>
          <w:szCs w:val="32"/>
        </w:rPr>
        <w:t>’s</w:t>
      </w:r>
      <w:r w:rsidR="00DE712F" w:rsidRPr="00614BAD">
        <w:rPr>
          <w:rFonts w:ascii="Verdana" w:eastAsia="Times New Roman" w:hAnsi="Verdana" w:cs="Times New Roman"/>
          <w:color w:val="000000"/>
          <w:sz w:val="20"/>
          <w:szCs w:val="32"/>
        </w:rPr>
        <w:t xml:space="preserve"> his great theory, his one discovery in art.</w:t>
      </w:r>
      <w:r>
        <w:rPr>
          <w:rFonts w:ascii="Verdana" w:eastAsia="Times New Roman" w:hAnsi="Verdana" w:cs="Times New Roman"/>
          <w:color w:val="000000"/>
          <w:sz w:val="20"/>
          <w:szCs w:val="32"/>
        </w:rPr>
        <w:t>”</w:t>
      </w:r>
    </w:p>
    <w:p w14:paraId="2F0D1647" w14:textId="58AEDC74" w:rsid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I am slow to make discoveries,</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said Horrocks grimly, damping her suddenly.</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But what I discover...</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He stopped.</w:t>
      </w:r>
    </w:p>
    <w:p w14:paraId="54E052B8" w14:textId="15834C7F" w:rsid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Well?</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she said.</w:t>
      </w:r>
    </w:p>
    <w:p w14:paraId="4FD00C65" w14:textId="3432619A" w:rsid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Nothing;</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and suddenly he rose to his feet.</w:t>
      </w:r>
    </w:p>
    <w:p w14:paraId="3D8F757B" w14:textId="4938AA8A" w:rsid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I promised to show you the works,</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he said to Raut, and put his big, clumsy hand on his friend</w:t>
      </w:r>
      <w:r>
        <w:rPr>
          <w:rFonts w:ascii="Verdana" w:eastAsia="Times New Roman" w:hAnsi="Verdana" w:cs="Times New Roman"/>
          <w:color w:val="000000"/>
          <w:sz w:val="20"/>
          <w:szCs w:val="32"/>
        </w:rPr>
        <w:t>’s</w:t>
      </w:r>
      <w:r w:rsidR="00DE712F" w:rsidRPr="00614BAD">
        <w:rPr>
          <w:rFonts w:ascii="Verdana" w:eastAsia="Times New Roman" w:hAnsi="Verdana" w:cs="Times New Roman"/>
          <w:color w:val="000000"/>
          <w:sz w:val="20"/>
          <w:szCs w:val="32"/>
        </w:rPr>
        <w:t xml:space="preserve"> shoulder.</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And you are ready to go?</w:t>
      </w:r>
      <w:r>
        <w:rPr>
          <w:rFonts w:ascii="Verdana" w:eastAsia="Times New Roman" w:hAnsi="Verdana" w:cs="Times New Roman"/>
          <w:color w:val="000000"/>
          <w:sz w:val="20"/>
          <w:szCs w:val="32"/>
        </w:rPr>
        <w:t>”</w:t>
      </w:r>
    </w:p>
    <w:p w14:paraId="77BC87A2" w14:textId="4F7E5BAA" w:rsidR="00DE712F" w:rsidRP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Quite,</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said Raut, and stood up also.</w:t>
      </w:r>
    </w:p>
    <w:p w14:paraId="57FA68F2" w14:textId="71BAF23C" w:rsidR="00614BAD" w:rsidRDefault="00DE712F" w:rsidP="00614BAD">
      <w:pPr>
        <w:suppressAutoHyphens/>
        <w:spacing w:after="0" w:line="240" w:lineRule="auto"/>
        <w:ind w:firstLine="283"/>
        <w:jc w:val="both"/>
        <w:rPr>
          <w:rFonts w:ascii="Verdana" w:eastAsia="Times New Roman" w:hAnsi="Verdana" w:cs="Times New Roman"/>
          <w:color w:val="000000"/>
          <w:sz w:val="20"/>
          <w:szCs w:val="32"/>
        </w:rPr>
      </w:pPr>
      <w:r w:rsidRPr="00614BAD">
        <w:rPr>
          <w:rFonts w:ascii="Verdana" w:eastAsia="Times New Roman" w:hAnsi="Verdana" w:cs="Times New Roman"/>
          <w:color w:val="000000"/>
          <w:sz w:val="20"/>
          <w:szCs w:val="32"/>
        </w:rPr>
        <w:t>There was another pause. Each of them peered through the indistinctness of the dusk at the other two. Horrock</w:t>
      </w:r>
      <w:r w:rsidR="00614BAD">
        <w:rPr>
          <w:rFonts w:ascii="Verdana" w:eastAsia="Times New Roman" w:hAnsi="Verdana" w:cs="Times New Roman"/>
          <w:color w:val="000000"/>
          <w:sz w:val="20"/>
          <w:szCs w:val="32"/>
        </w:rPr>
        <w:t xml:space="preserve">s’ </w:t>
      </w:r>
      <w:r w:rsidRPr="00614BAD">
        <w:rPr>
          <w:rFonts w:ascii="Verdana" w:eastAsia="Times New Roman" w:hAnsi="Verdana" w:cs="Times New Roman"/>
          <w:color w:val="000000"/>
          <w:sz w:val="20"/>
          <w:szCs w:val="32"/>
        </w:rPr>
        <w:t>hand still rested on Raut</w:t>
      </w:r>
      <w:r w:rsidR="00614BAD">
        <w:rPr>
          <w:rFonts w:ascii="Verdana" w:eastAsia="Times New Roman" w:hAnsi="Verdana" w:cs="Times New Roman"/>
          <w:color w:val="000000"/>
          <w:sz w:val="20"/>
          <w:szCs w:val="32"/>
        </w:rPr>
        <w:t>’s</w:t>
      </w:r>
      <w:r w:rsidRPr="00614BAD">
        <w:rPr>
          <w:rFonts w:ascii="Verdana" w:eastAsia="Times New Roman" w:hAnsi="Verdana" w:cs="Times New Roman"/>
          <w:color w:val="000000"/>
          <w:sz w:val="20"/>
          <w:szCs w:val="32"/>
        </w:rPr>
        <w:t xml:space="preserve"> shoulder. Raut half fancied still that the incident was trivial after all. But Mrs. Horrocks knew her husband better, knew that grim quiet in his voice, and the confusion in her mind took a vague shape of physical evil.</w:t>
      </w:r>
      <w:r w:rsidR="00614BAD">
        <w:rPr>
          <w:rFonts w:ascii="Verdana" w:eastAsia="Times New Roman" w:hAnsi="Verdana" w:cs="Times New Roman"/>
          <w:color w:val="000000"/>
          <w:sz w:val="20"/>
          <w:szCs w:val="32"/>
        </w:rPr>
        <w:t xml:space="preserve"> “</w:t>
      </w:r>
      <w:r w:rsidRPr="00614BAD">
        <w:rPr>
          <w:rFonts w:ascii="Verdana" w:eastAsia="Times New Roman" w:hAnsi="Verdana" w:cs="Times New Roman"/>
          <w:color w:val="000000"/>
          <w:sz w:val="20"/>
          <w:szCs w:val="32"/>
        </w:rPr>
        <w:t>Very well,</w:t>
      </w:r>
      <w:r w:rsidR="00614BAD">
        <w:rPr>
          <w:rFonts w:ascii="Verdana" w:eastAsia="Times New Roman" w:hAnsi="Verdana" w:cs="Times New Roman"/>
          <w:color w:val="000000"/>
          <w:sz w:val="20"/>
          <w:szCs w:val="32"/>
        </w:rPr>
        <w:t xml:space="preserve">” </w:t>
      </w:r>
      <w:r w:rsidRPr="00614BAD">
        <w:rPr>
          <w:rFonts w:ascii="Verdana" w:eastAsia="Times New Roman" w:hAnsi="Verdana" w:cs="Times New Roman"/>
          <w:color w:val="000000"/>
          <w:sz w:val="20"/>
          <w:szCs w:val="32"/>
        </w:rPr>
        <w:t>said Horrocks, and dropping his hand, turned towards the door.</w:t>
      </w:r>
    </w:p>
    <w:p w14:paraId="736769B9" w14:textId="2EB326E5" w:rsid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My hat?</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Raut looked round in the half-light.</w:t>
      </w:r>
    </w:p>
    <w:p w14:paraId="3826B5D4" w14:textId="15A177C5" w:rsid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That</w:t>
      </w:r>
      <w:r>
        <w:rPr>
          <w:rFonts w:ascii="Verdana" w:eastAsia="Times New Roman" w:hAnsi="Verdana" w:cs="Times New Roman"/>
          <w:color w:val="000000"/>
          <w:sz w:val="20"/>
          <w:szCs w:val="32"/>
        </w:rPr>
        <w:t>’s</w:t>
      </w:r>
      <w:r w:rsidR="00DE712F" w:rsidRPr="00614BAD">
        <w:rPr>
          <w:rFonts w:ascii="Verdana" w:eastAsia="Times New Roman" w:hAnsi="Verdana" w:cs="Times New Roman"/>
          <w:color w:val="000000"/>
          <w:sz w:val="20"/>
          <w:szCs w:val="32"/>
        </w:rPr>
        <w:t xml:space="preserve"> my work-basket,</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said Mrs. Horrocks, with a gust of hysterical laughter. Their hands came together on the back of the chair.</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Here it is!</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he said. She had an impulse to warn him in an undertone, but she could not frame a word.</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Do</w:t>
      </w:r>
      <w:r>
        <w:rPr>
          <w:rFonts w:ascii="Verdana" w:eastAsia="Times New Roman" w:hAnsi="Verdana" w:cs="Times New Roman"/>
          <w:color w:val="000000"/>
          <w:sz w:val="20"/>
          <w:szCs w:val="32"/>
        </w:rPr>
        <w:t>n’t</w:t>
      </w:r>
      <w:r w:rsidR="00DE712F" w:rsidRPr="00614BAD">
        <w:rPr>
          <w:rFonts w:ascii="Verdana" w:eastAsia="Times New Roman" w:hAnsi="Verdana" w:cs="Times New Roman"/>
          <w:color w:val="000000"/>
          <w:sz w:val="20"/>
          <w:szCs w:val="32"/>
        </w:rPr>
        <w:t xml:space="preserve"> go!</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and</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Beware of him!</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struggled in her mind, and the swift moment passed.</w:t>
      </w:r>
    </w:p>
    <w:p w14:paraId="0016599A" w14:textId="2E3D102C" w:rsidR="00DE712F" w:rsidRP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Got it?</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said Horrocks, standing with the door half open.</w:t>
      </w:r>
    </w:p>
    <w:p w14:paraId="74782C14" w14:textId="27200930" w:rsidR="00DE712F" w:rsidRPr="00614BAD" w:rsidRDefault="00DE712F" w:rsidP="00614BAD">
      <w:pPr>
        <w:suppressAutoHyphens/>
        <w:spacing w:after="0" w:line="240" w:lineRule="auto"/>
        <w:ind w:firstLine="283"/>
        <w:jc w:val="both"/>
        <w:rPr>
          <w:rFonts w:ascii="Verdana" w:eastAsia="Times New Roman" w:hAnsi="Verdana" w:cs="Times New Roman"/>
          <w:color w:val="000000"/>
          <w:sz w:val="20"/>
          <w:szCs w:val="32"/>
        </w:rPr>
      </w:pPr>
      <w:r w:rsidRPr="00614BAD">
        <w:rPr>
          <w:rFonts w:ascii="Verdana" w:eastAsia="Times New Roman" w:hAnsi="Verdana" w:cs="Times New Roman"/>
          <w:color w:val="000000"/>
          <w:sz w:val="20"/>
          <w:szCs w:val="32"/>
        </w:rPr>
        <w:t>Raut stepped towards him.</w:t>
      </w:r>
      <w:r w:rsidR="00614BAD">
        <w:rPr>
          <w:rFonts w:ascii="Verdana" w:eastAsia="Times New Roman" w:hAnsi="Verdana" w:cs="Times New Roman"/>
          <w:color w:val="000000"/>
          <w:sz w:val="20"/>
          <w:szCs w:val="32"/>
        </w:rPr>
        <w:t xml:space="preserve"> “</w:t>
      </w:r>
      <w:r w:rsidRPr="00614BAD">
        <w:rPr>
          <w:rFonts w:ascii="Verdana" w:eastAsia="Times New Roman" w:hAnsi="Verdana" w:cs="Times New Roman"/>
          <w:color w:val="000000"/>
          <w:sz w:val="20"/>
          <w:szCs w:val="32"/>
        </w:rPr>
        <w:t>Better say good-bye to Mrs. Horrocks,</w:t>
      </w:r>
      <w:r w:rsidR="00614BAD">
        <w:rPr>
          <w:rFonts w:ascii="Verdana" w:eastAsia="Times New Roman" w:hAnsi="Verdana" w:cs="Times New Roman"/>
          <w:color w:val="000000"/>
          <w:sz w:val="20"/>
          <w:szCs w:val="32"/>
        </w:rPr>
        <w:t xml:space="preserve">” </w:t>
      </w:r>
      <w:r w:rsidRPr="00614BAD">
        <w:rPr>
          <w:rFonts w:ascii="Verdana" w:eastAsia="Times New Roman" w:hAnsi="Verdana" w:cs="Times New Roman"/>
          <w:color w:val="000000"/>
          <w:sz w:val="20"/>
          <w:szCs w:val="32"/>
        </w:rPr>
        <w:t>said the ironmaster, even more grimly quiet in his tone than before.</w:t>
      </w:r>
    </w:p>
    <w:p w14:paraId="413FF1E1" w14:textId="7E3E22F3" w:rsidR="00DE712F" w:rsidRPr="00614BAD" w:rsidRDefault="00DE712F" w:rsidP="00614BAD">
      <w:pPr>
        <w:suppressAutoHyphens/>
        <w:spacing w:after="0" w:line="240" w:lineRule="auto"/>
        <w:ind w:firstLine="283"/>
        <w:jc w:val="both"/>
        <w:rPr>
          <w:rFonts w:ascii="Verdana" w:eastAsia="Times New Roman" w:hAnsi="Verdana" w:cs="Times New Roman"/>
          <w:color w:val="000000"/>
          <w:sz w:val="20"/>
          <w:szCs w:val="32"/>
        </w:rPr>
      </w:pPr>
      <w:r w:rsidRPr="00614BAD">
        <w:rPr>
          <w:rFonts w:ascii="Verdana" w:eastAsia="Times New Roman" w:hAnsi="Verdana" w:cs="Times New Roman"/>
          <w:color w:val="000000"/>
          <w:sz w:val="20"/>
          <w:szCs w:val="32"/>
        </w:rPr>
        <w:t>Raut started and turned.</w:t>
      </w:r>
      <w:r w:rsidR="00614BAD">
        <w:rPr>
          <w:rFonts w:ascii="Verdana" w:eastAsia="Times New Roman" w:hAnsi="Verdana" w:cs="Times New Roman"/>
          <w:color w:val="000000"/>
          <w:sz w:val="20"/>
          <w:szCs w:val="32"/>
        </w:rPr>
        <w:t xml:space="preserve"> “</w:t>
      </w:r>
      <w:r w:rsidRPr="00614BAD">
        <w:rPr>
          <w:rFonts w:ascii="Verdana" w:eastAsia="Times New Roman" w:hAnsi="Verdana" w:cs="Times New Roman"/>
          <w:color w:val="000000"/>
          <w:sz w:val="20"/>
          <w:szCs w:val="32"/>
        </w:rPr>
        <w:t>Good-evening, Mrs. Horrocks,</w:t>
      </w:r>
      <w:r w:rsidR="00614BAD">
        <w:rPr>
          <w:rFonts w:ascii="Verdana" w:eastAsia="Times New Roman" w:hAnsi="Verdana" w:cs="Times New Roman"/>
          <w:color w:val="000000"/>
          <w:sz w:val="20"/>
          <w:szCs w:val="32"/>
        </w:rPr>
        <w:t xml:space="preserve">” </w:t>
      </w:r>
      <w:r w:rsidRPr="00614BAD">
        <w:rPr>
          <w:rFonts w:ascii="Verdana" w:eastAsia="Times New Roman" w:hAnsi="Verdana" w:cs="Times New Roman"/>
          <w:color w:val="000000"/>
          <w:sz w:val="20"/>
          <w:szCs w:val="32"/>
        </w:rPr>
        <w:t>he said, and their hands touched.</w:t>
      </w:r>
    </w:p>
    <w:p w14:paraId="4D2F1A88" w14:textId="2797F1BF" w:rsidR="00DE712F" w:rsidRPr="00614BAD" w:rsidRDefault="00DE712F" w:rsidP="00614BAD">
      <w:pPr>
        <w:suppressAutoHyphens/>
        <w:spacing w:after="0" w:line="240" w:lineRule="auto"/>
        <w:ind w:firstLine="283"/>
        <w:jc w:val="both"/>
        <w:rPr>
          <w:rFonts w:ascii="Verdana" w:eastAsia="Times New Roman" w:hAnsi="Verdana" w:cs="Times New Roman"/>
          <w:color w:val="000000"/>
          <w:sz w:val="20"/>
          <w:szCs w:val="32"/>
        </w:rPr>
      </w:pPr>
      <w:r w:rsidRPr="00614BAD">
        <w:rPr>
          <w:rFonts w:ascii="Verdana" w:eastAsia="Times New Roman" w:hAnsi="Verdana" w:cs="Times New Roman"/>
          <w:color w:val="000000"/>
          <w:sz w:val="20"/>
          <w:szCs w:val="32"/>
        </w:rPr>
        <w:t>Horrocks held the door open with a ceremonial politeness unusual in him towards men. Raut went out, and then, after a wordless look at her, her husband followed. She stood motionless while Raut</w:t>
      </w:r>
      <w:r w:rsidR="00614BAD">
        <w:rPr>
          <w:rFonts w:ascii="Verdana" w:eastAsia="Times New Roman" w:hAnsi="Verdana" w:cs="Times New Roman"/>
          <w:color w:val="000000"/>
          <w:sz w:val="20"/>
          <w:szCs w:val="32"/>
        </w:rPr>
        <w:t>’s</w:t>
      </w:r>
      <w:r w:rsidRPr="00614BAD">
        <w:rPr>
          <w:rFonts w:ascii="Verdana" w:eastAsia="Times New Roman" w:hAnsi="Verdana" w:cs="Times New Roman"/>
          <w:color w:val="000000"/>
          <w:sz w:val="20"/>
          <w:szCs w:val="32"/>
        </w:rPr>
        <w:t xml:space="preserve"> light footfall and her husband</w:t>
      </w:r>
      <w:r w:rsidR="00614BAD">
        <w:rPr>
          <w:rFonts w:ascii="Verdana" w:eastAsia="Times New Roman" w:hAnsi="Verdana" w:cs="Times New Roman"/>
          <w:color w:val="000000"/>
          <w:sz w:val="20"/>
          <w:szCs w:val="32"/>
        </w:rPr>
        <w:t>’s</w:t>
      </w:r>
      <w:r w:rsidRPr="00614BAD">
        <w:rPr>
          <w:rFonts w:ascii="Verdana" w:eastAsia="Times New Roman" w:hAnsi="Verdana" w:cs="Times New Roman"/>
          <w:color w:val="000000"/>
          <w:sz w:val="20"/>
          <w:szCs w:val="32"/>
        </w:rPr>
        <w:t xml:space="preserve"> heavy tread, like bass and treble, passed down the passage together. The front door slammed heavily. She went to the window, moving slowly, and stood watching</w:t>
      </w:r>
      <w:r w:rsidR="00614BAD">
        <w:rPr>
          <w:rFonts w:ascii="Verdana" w:eastAsia="Times New Roman" w:hAnsi="Verdana" w:cs="Times New Roman"/>
          <w:color w:val="000000"/>
          <w:sz w:val="20"/>
          <w:szCs w:val="32"/>
        </w:rPr>
        <w:t>—</w:t>
      </w:r>
      <w:r w:rsidRPr="00614BAD">
        <w:rPr>
          <w:rFonts w:ascii="Verdana" w:eastAsia="Times New Roman" w:hAnsi="Verdana" w:cs="Times New Roman"/>
          <w:color w:val="000000"/>
          <w:sz w:val="20"/>
          <w:szCs w:val="32"/>
        </w:rPr>
        <w:t>leaning forward. The two men appeared for a moment at the gateway in the road, passed under the street-lamp, and were hidden by the black masses of the shrubbery. The lamplight fell for a moment on their faces, showing only unmeaning pale patches, telling nothing of what she still feared, and doubted, and craved vainly to know. Then she sank down into a crouching attitude in the big armchair, her eyes wide open and staring out at the red lights from the furnaces that flickered in the sky. An hour after she was still there, her attitude scarcely changed.</w:t>
      </w:r>
    </w:p>
    <w:p w14:paraId="2319AC6C" w14:textId="77777777" w:rsidR="00DE712F" w:rsidRPr="00614BAD" w:rsidRDefault="00DE712F" w:rsidP="00614BAD">
      <w:pPr>
        <w:suppressAutoHyphens/>
        <w:spacing w:after="0" w:line="240" w:lineRule="auto"/>
        <w:ind w:firstLine="283"/>
        <w:jc w:val="both"/>
        <w:rPr>
          <w:rFonts w:ascii="Verdana" w:eastAsia="Times New Roman" w:hAnsi="Verdana" w:cs="Times New Roman"/>
          <w:color w:val="000000"/>
          <w:sz w:val="20"/>
          <w:szCs w:val="32"/>
        </w:rPr>
      </w:pPr>
      <w:r w:rsidRPr="00614BAD">
        <w:rPr>
          <w:rFonts w:ascii="Verdana" w:eastAsia="Times New Roman" w:hAnsi="Verdana" w:cs="Times New Roman"/>
          <w:color w:val="000000"/>
          <w:sz w:val="20"/>
          <w:szCs w:val="32"/>
        </w:rPr>
        <w:t>The oppressive stillness of the evening weighed heavily upon Raut. They went side by side down the road in silence, and in silence turned into the cinder-made by-way that presently opened out the prospect of the valley.</w:t>
      </w:r>
    </w:p>
    <w:p w14:paraId="553F3B5A" w14:textId="2FA6DB2A" w:rsidR="00614BAD" w:rsidRDefault="00DE712F" w:rsidP="00614BAD">
      <w:pPr>
        <w:suppressAutoHyphens/>
        <w:spacing w:after="0" w:line="240" w:lineRule="auto"/>
        <w:ind w:firstLine="283"/>
        <w:jc w:val="both"/>
        <w:rPr>
          <w:rFonts w:ascii="Verdana" w:eastAsia="Times New Roman" w:hAnsi="Verdana" w:cs="Times New Roman"/>
          <w:color w:val="000000"/>
          <w:sz w:val="20"/>
          <w:szCs w:val="32"/>
        </w:rPr>
      </w:pPr>
      <w:r w:rsidRPr="00614BAD">
        <w:rPr>
          <w:rFonts w:ascii="Verdana" w:eastAsia="Times New Roman" w:hAnsi="Verdana" w:cs="Times New Roman"/>
          <w:color w:val="000000"/>
          <w:sz w:val="20"/>
          <w:szCs w:val="32"/>
        </w:rPr>
        <w:t>A blue haze, half dust, half mist, touched the long valley with mystery. Beyond were Hanley and Etruria, grey and dark masses, outlined thinly by the rare golden dots of the street-lamps, and here and there a gaslit window, or the yellow glare of some late-working factory or crowded public-house. Out of the masses, clear and slender against the evening sky, rose a multitude of tall chimneys, many of them reeking, a few smokeless during a season of</w:t>
      </w:r>
      <w:r w:rsidR="00614BAD">
        <w:rPr>
          <w:rFonts w:ascii="Verdana" w:eastAsia="Times New Roman" w:hAnsi="Verdana" w:cs="Times New Roman"/>
          <w:color w:val="000000"/>
          <w:sz w:val="20"/>
          <w:szCs w:val="32"/>
        </w:rPr>
        <w:t xml:space="preserve"> “</w:t>
      </w:r>
      <w:r w:rsidRPr="00614BAD">
        <w:rPr>
          <w:rFonts w:ascii="Verdana" w:eastAsia="Times New Roman" w:hAnsi="Verdana" w:cs="Times New Roman"/>
          <w:color w:val="000000"/>
          <w:sz w:val="20"/>
          <w:szCs w:val="32"/>
        </w:rPr>
        <w:t>play.</w:t>
      </w:r>
      <w:r w:rsidR="00614BAD">
        <w:rPr>
          <w:rFonts w:ascii="Verdana" w:eastAsia="Times New Roman" w:hAnsi="Verdana" w:cs="Times New Roman"/>
          <w:color w:val="000000"/>
          <w:sz w:val="20"/>
          <w:szCs w:val="32"/>
        </w:rPr>
        <w:t xml:space="preserve">” </w:t>
      </w:r>
      <w:r w:rsidRPr="00614BAD">
        <w:rPr>
          <w:rFonts w:ascii="Verdana" w:eastAsia="Times New Roman" w:hAnsi="Verdana" w:cs="Times New Roman"/>
          <w:color w:val="000000"/>
          <w:sz w:val="20"/>
          <w:szCs w:val="32"/>
        </w:rPr>
        <w:t xml:space="preserve">Here and there a pallid patch and ghostly stunted beehive shapes showed the position of a pot-bank, or a wheel, black and sharp against </w:t>
      </w:r>
      <w:r w:rsidRPr="00614BAD">
        <w:rPr>
          <w:rFonts w:ascii="Verdana" w:eastAsia="Times New Roman" w:hAnsi="Verdana" w:cs="Times New Roman"/>
          <w:color w:val="000000"/>
          <w:sz w:val="20"/>
          <w:szCs w:val="32"/>
        </w:rPr>
        <w:lastRenderedPageBreak/>
        <w:t>the hot lower sky, marked some colliery where they raise the iridescent coal of the place. Nearer at hand was the broad stretch of railway, and half invisible trains shunted</w:t>
      </w:r>
      <w:r w:rsidR="00614BAD">
        <w:rPr>
          <w:rFonts w:ascii="Verdana" w:eastAsia="Times New Roman" w:hAnsi="Verdana" w:cs="Times New Roman"/>
          <w:color w:val="000000"/>
          <w:sz w:val="20"/>
          <w:szCs w:val="32"/>
        </w:rPr>
        <w:t>—</w:t>
      </w:r>
      <w:r w:rsidRPr="00614BAD">
        <w:rPr>
          <w:rFonts w:ascii="Verdana" w:eastAsia="Times New Roman" w:hAnsi="Verdana" w:cs="Times New Roman"/>
          <w:color w:val="000000"/>
          <w:sz w:val="20"/>
          <w:szCs w:val="32"/>
        </w:rPr>
        <w:t>a steady puffing and rumbling, with every run a ringing concussion and a rhythmic series of impacts, and a passage of intermittent puffs of white steam across the further view. And to the left, between the railway and the dark mass of the low hill beyond, dominating the whole view, colossal, inky-black, and crowned with smoke and fitful flames, stood the great cylinders of the Jeddah Company Blast Furnaces, the central edifices of the big ironworks of which Horrocks was the manager. They stood heavy and threatening, full of an incessant turmoil of flames and seething molten iron, and about the feet of them rattled the rolling-mills, and the steam-hammer beat heavily and splashed the white iron sparks hither and thither. Even as they looked, a truckful of fuel was shot into one of the giants, and the red flames gleamed out, and a confusion of smoke and black dust came boiling upwards towards the sky.</w:t>
      </w:r>
    </w:p>
    <w:p w14:paraId="19DF898B" w14:textId="52183DF5" w:rsidR="00DE712F" w:rsidRP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Certainly you get some fine effects of colour with your furnaces,</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said Raut, breaking a silence that had become apprehensive.</w:t>
      </w:r>
    </w:p>
    <w:p w14:paraId="2FAC639A" w14:textId="77777777" w:rsidR="00DE712F" w:rsidRPr="00614BAD" w:rsidRDefault="00DE712F" w:rsidP="00614BAD">
      <w:pPr>
        <w:suppressAutoHyphens/>
        <w:spacing w:after="0" w:line="240" w:lineRule="auto"/>
        <w:ind w:firstLine="283"/>
        <w:jc w:val="both"/>
        <w:rPr>
          <w:rFonts w:ascii="Verdana" w:eastAsia="Times New Roman" w:hAnsi="Verdana" w:cs="Times New Roman"/>
          <w:color w:val="000000"/>
          <w:sz w:val="20"/>
          <w:szCs w:val="32"/>
        </w:rPr>
      </w:pPr>
      <w:r w:rsidRPr="00614BAD">
        <w:rPr>
          <w:rFonts w:ascii="Verdana" w:eastAsia="Times New Roman" w:hAnsi="Verdana" w:cs="Times New Roman"/>
          <w:color w:val="000000"/>
          <w:sz w:val="20"/>
          <w:szCs w:val="32"/>
        </w:rPr>
        <w:t>Horrocks grunted. He stood with his hands in his pockets, frowning down at the dim steaming railway and the busy ironworks beyond, frowning as if he were thinking out some knotty problem.</w:t>
      </w:r>
    </w:p>
    <w:p w14:paraId="21AB2874" w14:textId="77777777" w:rsidR="00614BAD" w:rsidRDefault="00DE712F" w:rsidP="00614BAD">
      <w:pPr>
        <w:suppressAutoHyphens/>
        <w:spacing w:after="0" w:line="240" w:lineRule="auto"/>
        <w:ind w:firstLine="283"/>
        <w:jc w:val="both"/>
        <w:rPr>
          <w:rFonts w:ascii="Verdana" w:eastAsia="Times New Roman" w:hAnsi="Verdana" w:cs="Times New Roman"/>
          <w:color w:val="000000"/>
          <w:sz w:val="20"/>
          <w:szCs w:val="32"/>
        </w:rPr>
      </w:pPr>
      <w:r w:rsidRPr="00614BAD">
        <w:rPr>
          <w:rFonts w:ascii="Verdana" w:eastAsia="Times New Roman" w:hAnsi="Verdana" w:cs="Times New Roman"/>
          <w:color w:val="000000"/>
          <w:sz w:val="20"/>
          <w:szCs w:val="32"/>
        </w:rPr>
        <w:t>Raut glanced at him and away again.</w:t>
      </w:r>
      <w:r w:rsidR="00614BAD">
        <w:rPr>
          <w:rFonts w:ascii="Verdana" w:eastAsia="Times New Roman" w:hAnsi="Verdana" w:cs="Times New Roman"/>
          <w:color w:val="000000"/>
          <w:sz w:val="20"/>
          <w:szCs w:val="32"/>
        </w:rPr>
        <w:t xml:space="preserve"> “</w:t>
      </w:r>
      <w:r w:rsidRPr="00614BAD">
        <w:rPr>
          <w:rFonts w:ascii="Verdana" w:eastAsia="Times New Roman" w:hAnsi="Verdana" w:cs="Times New Roman"/>
          <w:color w:val="000000"/>
          <w:sz w:val="20"/>
          <w:szCs w:val="32"/>
        </w:rPr>
        <w:t>At present your moonlight effect is hardly ripe,</w:t>
      </w:r>
      <w:r w:rsidR="00614BAD">
        <w:rPr>
          <w:rFonts w:ascii="Verdana" w:eastAsia="Times New Roman" w:hAnsi="Verdana" w:cs="Times New Roman"/>
          <w:color w:val="000000"/>
          <w:sz w:val="20"/>
          <w:szCs w:val="32"/>
        </w:rPr>
        <w:t xml:space="preserve">” </w:t>
      </w:r>
      <w:r w:rsidRPr="00614BAD">
        <w:rPr>
          <w:rFonts w:ascii="Verdana" w:eastAsia="Times New Roman" w:hAnsi="Verdana" w:cs="Times New Roman"/>
          <w:color w:val="000000"/>
          <w:sz w:val="20"/>
          <w:szCs w:val="32"/>
        </w:rPr>
        <w:t>he continued, looking upward.</w:t>
      </w:r>
      <w:r w:rsidR="00614BAD">
        <w:rPr>
          <w:rFonts w:ascii="Verdana" w:eastAsia="Times New Roman" w:hAnsi="Verdana" w:cs="Times New Roman"/>
          <w:color w:val="000000"/>
          <w:sz w:val="20"/>
          <w:szCs w:val="32"/>
        </w:rPr>
        <w:t xml:space="preserve"> “</w:t>
      </w:r>
      <w:r w:rsidRPr="00614BAD">
        <w:rPr>
          <w:rFonts w:ascii="Verdana" w:eastAsia="Times New Roman" w:hAnsi="Verdana" w:cs="Times New Roman"/>
          <w:color w:val="000000"/>
          <w:sz w:val="20"/>
          <w:szCs w:val="32"/>
        </w:rPr>
        <w:t>The moon is still smothered by the vestiges of daylight.</w:t>
      </w:r>
      <w:r w:rsidR="00614BAD">
        <w:rPr>
          <w:rFonts w:ascii="Verdana" w:eastAsia="Times New Roman" w:hAnsi="Verdana" w:cs="Times New Roman"/>
          <w:color w:val="000000"/>
          <w:sz w:val="20"/>
          <w:szCs w:val="32"/>
        </w:rPr>
        <w:t>”</w:t>
      </w:r>
    </w:p>
    <w:p w14:paraId="5AC8BC5B" w14:textId="14F837DF" w:rsidR="00DE712F" w:rsidRPr="00614BAD" w:rsidRDefault="00DE712F" w:rsidP="00614BAD">
      <w:pPr>
        <w:suppressAutoHyphens/>
        <w:spacing w:after="0" w:line="240" w:lineRule="auto"/>
        <w:ind w:firstLine="283"/>
        <w:jc w:val="both"/>
        <w:rPr>
          <w:rFonts w:ascii="Verdana" w:eastAsia="Times New Roman" w:hAnsi="Verdana" w:cs="Times New Roman"/>
          <w:color w:val="000000"/>
          <w:sz w:val="20"/>
          <w:szCs w:val="32"/>
        </w:rPr>
      </w:pPr>
      <w:r w:rsidRPr="00614BAD">
        <w:rPr>
          <w:rFonts w:ascii="Verdana" w:eastAsia="Times New Roman" w:hAnsi="Verdana" w:cs="Times New Roman"/>
          <w:color w:val="000000"/>
          <w:sz w:val="20"/>
          <w:szCs w:val="32"/>
        </w:rPr>
        <w:t>Horrocks stared at him with the expression of a man who has suddenly awakened.</w:t>
      </w:r>
      <w:r w:rsidR="00614BAD">
        <w:rPr>
          <w:rFonts w:ascii="Verdana" w:eastAsia="Times New Roman" w:hAnsi="Verdana" w:cs="Times New Roman"/>
          <w:color w:val="000000"/>
          <w:sz w:val="20"/>
          <w:szCs w:val="32"/>
        </w:rPr>
        <w:t xml:space="preserve"> “</w:t>
      </w:r>
      <w:r w:rsidRPr="00614BAD">
        <w:rPr>
          <w:rFonts w:ascii="Verdana" w:eastAsia="Times New Roman" w:hAnsi="Verdana" w:cs="Times New Roman"/>
          <w:color w:val="000000"/>
          <w:sz w:val="20"/>
          <w:szCs w:val="32"/>
        </w:rPr>
        <w:t>Vestiges of daylight...? Of course, of course.</w:t>
      </w:r>
      <w:r w:rsidR="00614BAD">
        <w:rPr>
          <w:rFonts w:ascii="Verdana" w:eastAsia="Times New Roman" w:hAnsi="Verdana" w:cs="Times New Roman"/>
          <w:color w:val="000000"/>
          <w:sz w:val="20"/>
          <w:szCs w:val="32"/>
        </w:rPr>
        <w:t xml:space="preserve">” </w:t>
      </w:r>
      <w:r w:rsidRPr="00614BAD">
        <w:rPr>
          <w:rFonts w:ascii="Verdana" w:eastAsia="Times New Roman" w:hAnsi="Verdana" w:cs="Times New Roman"/>
          <w:color w:val="000000"/>
          <w:sz w:val="20"/>
          <w:szCs w:val="32"/>
        </w:rPr>
        <w:t>He too looked up at the moon, pale still in the midsummer sky.</w:t>
      </w:r>
      <w:r w:rsidR="00614BAD">
        <w:rPr>
          <w:rFonts w:ascii="Verdana" w:eastAsia="Times New Roman" w:hAnsi="Verdana" w:cs="Times New Roman"/>
          <w:color w:val="000000"/>
          <w:sz w:val="20"/>
          <w:szCs w:val="32"/>
        </w:rPr>
        <w:t xml:space="preserve"> “</w:t>
      </w:r>
      <w:r w:rsidRPr="00614BAD">
        <w:rPr>
          <w:rFonts w:ascii="Verdana" w:eastAsia="Times New Roman" w:hAnsi="Verdana" w:cs="Times New Roman"/>
          <w:color w:val="000000"/>
          <w:sz w:val="20"/>
          <w:szCs w:val="32"/>
        </w:rPr>
        <w:t>Come along,</w:t>
      </w:r>
      <w:r w:rsidR="00614BAD">
        <w:rPr>
          <w:rFonts w:ascii="Verdana" w:eastAsia="Times New Roman" w:hAnsi="Verdana" w:cs="Times New Roman"/>
          <w:color w:val="000000"/>
          <w:sz w:val="20"/>
          <w:szCs w:val="32"/>
        </w:rPr>
        <w:t xml:space="preserve">” </w:t>
      </w:r>
      <w:r w:rsidRPr="00614BAD">
        <w:rPr>
          <w:rFonts w:ascii="Verdana" w:eastAsia="Times New Roman" w:hAnsi="Verdana" w:cs="Times New Roman"/>
          <w:color w:val="000000"/>
          <w:sz w:val="20"/>
          <w:szCs w:val="32"/>
        </w:rPr>
        <w:t>he said suddenly, and gripping Raut</w:t>
      </w:r>
      <w:r w:rsidR="00614BAD">
        <w:rPr>
          <w:rFonts w:ascii="Verdana" w:eastAsia="Times New Roman" w:hAnsi="Verdana" w:cs="Times New Roman"/>
          <w:color w:val="000000"/>
          <w:sz w:val="20"/>
          <w:szCs w:val="32"/>
        </w:rPr>
        <w:t>’s</w:t>
      </w:r>
      <w:r w:rsidRPr="00614BAD">
        <w:rPr>
          <w:rFonts w:ascii="Verdana" w:eastAsia="Times New Roman" w:hAnsi="Verdana" w:cs="Times New Roman"/>
          <w:color w:val="000000"/>
          <w:sz w:val="20"/>
          <w:szCs w:val="32"/>
        </w:rPr>
        <w:t xml:space="preserve"> arm in his hand, made a move towards the path that dropped from them to the railway.</w:t>
      </w:r>
    </w:p>
    <w:p w14:paraId="46DD2420" w14:textId="14739AD8" w:rsidR="00614BAD" w:rsidRDefault="00DE712F" w:rsidP="00614BAD">
      <w:pPr>
        <w:suppressAutoHyphens/>
        <w:spacing w:after="0" w:line="240" w:lineRule="auto"/>
        <w:ind w:firstLine="283"/>
        <w:jc w:val="both"/>
        <w:rPr>
          <w:rFonts w:ascii="Verdana" w:eastAsia="Times New Roman" w:hAnsi="Verdana" w:cs="Times New Roman"/>
          <w:color w:val="000000"/>
          <w:sz w:val="20"/>
          <w:szCs w:val="32"/>
        </w:rPr>
      </w:pPr>
      <w:r w:rsidRPr="00614BAD">
        <w:rPr>
          <w:rFonts w:ascii="Verdana" w:eastAsia="Times New Roman" w:hAnsi="Verdana" w:cs="Times New Roman"/>
          <w:color w:val="000000"/>
          <w:sz w:val="20"/>
          <w:szCs w:val="32"/>
        </w:rPr>
        <w:t>Raut hung back. Their eyes met and saw a thousand things in a moment that their eyes came near to say. Horrock</w:t>
      </w:r>
      <w:r w:rsidR="00614BAD">
        <w:rPr>
          <w:rFonts w:ascii="Verdana" w:eastAsia="Times New Roman" w:hAnsi="Verdana" w:cs="Times New Roman"/>
          <w:color w:val="000000"/>
          <w:sz w:val="20"/>
          <w:szCs w:val="32"/>
        </w:rPr>
        <w:t xml:space="preserve">s’ </w:t>
      </w:r>
      <w:r w:rsidRPr="00614BAD">
        <w:rPr>
          <w:rFonts w:ascii="Verdana" w:eastAsia="Times New Roman" w:hAnsi="Verdana" w:cs="Times New Roman"/>
          <w:color w:val="000000"/>
          <w:sz w:val="20"/>
          <w:szCs w:val="32"/>
        </w:rPr>
        <w:t>hand tightened and then relaxed. He let go, and before Raut was aware of it, they were arm in arm, and walking, one unwillingly enough, down the path.</w:t>
      </w:r>
    </w:p>
    <w:p w14:paraId="11035D99" w14:textId="5CD1DC4D" w:rsid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You see the fine effect of the railway signals towards Burslem,</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said Horrocks, suddenly breaking into loquacity, striding fast, and tightening the grip of his elbow the while.</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Little green lights and red and white lights, all against the haze. You have an eye for effect, Raut. It</w:t>
      </w:r>
      <w:r>
        <w:rPr>
          <w:rFonts w:ascii="Verdana" w:eastAsia="Times New Roman" w:hAnsi="Verdana" w:cs="Times New Roman"/>
          <w:color w:val="000000"/>
          <w:sz w:val="20"/>
          <w:szCs w:val="32"/>
        </w:rPr>
        <w:t>’s</w:t>
      </w:r>
      <w:r w:rsidR="00DE712F" w:rsidRPr="00614BAD">
        <w:rPr>
          <w:rFonts w:ascii="Verdana" w:eastAsia="Times New Roman" w:hAnsi="Verdana" w:cs="Times New Roman"/>
          <w:color w:val="000000"/>
          <w:sz w:val="20"/>
          <w:szCs w:val="32"/>
        </w:rPr>
        <w:t xml:space="preserve"> a fine effect. And look at those furnaces of mine, how they rise upon us as we come down the hill. That to the right is my pet</w:t>
      </w: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seventy feet of him. I packed him myself, and he</w:t>
      </w:r>
      <w:r>
        <w:rPr>
          <w:rFonts w:ascii="Verdana" w:eastAsia="Times New Roman" w:hAnsi="Verdana" w:cs="Times New Roman"/>
          <w:color w:val="000000"/>
          <w:sz w:val="20"/>
          <w:szCs w:val="32"/>
        </w:rPr>
        <w:t>’s</w:t>
      </w:r>
      <w:r w:rsidR="00DE712F" w:rsidRPr="00614BAD">
        <w:rPr>
          <w:rFonts w:ascii="Verdana" w:eastAsia="Times New Roman" w:hAnsi="Verdana" w:cs="Times New Roman"/>
          <w:color w:val="000000"/>
          <w:sz w:val="20"/>
          <w:szCs w:val="32"/>
        </w:rPr>
        <w:t xml:space="preserve"> boiled away cheerfully with iron in his guts for five long years. I</w:t>
      </w:r>
      <w:r>
        <w:rPr>
          <w:rFonts w:ascii="Verdana" w:eastAsia="Times New Roman" w:hAnsi="Verdana" w:cs="Times New Roman"/>
          <w:color w:val="000000"/>
          <w:sz w:val="20"/>
          <w:szCs w:val="32"/>
        </w:rPr>
        <w:t xml:space="preserve">’ve </w:t>
      </w:r>
      <w:r w:rsidR="00DE712F" w:rsidRPr="00614BAD">
        <w:rPr>
          <w:rFonts w:ascii="Verdana" w:eastAsia="Times New Roman" w:hAnsi="Verdana" w:cs="Times New Roman"/>
          <w:color w:val="000000"/>
          <w:sz w:val="20"/>
          <w:szCs w:val="32"/>
        </w:rPr>
        <w:t>a particular fancy for him. That line of red there</w:t>
      </w: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a lovely bit of warm orange you</w:t>
      </w:r>
      <w:r>
        <w:rPr>
          <w:rFonts w:ascii="Verdana" w:eastAsia="Times New Roman" w:hAnsi="Verdana" w:cs="Times New Roman"/>
          <w:color w:val="000000"/>
          <w:sz w:val="20"/>
          <w:szCs w:val="32"/>
        </w:rPr>
        <w:t>’d</w:t>
      </w:r>
      <w:r w:rsidR="00DE712F" w:rsidRPr="00614BAD">
        <w:rPr>
          <w:rFonts w:ascii="Verdana" w:eastAsia="Times New Roman" w:hAnsi="Verdana" w:cs="Times New Roman"/>
          <w:color w:val="000000"/>
          <w:sz w:val="20"/>
          <w:szCs w:val="32"/>
        </w:rPr>
        <w:t xml:space="preserve"> call it, Raut</w:t>
      </w: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that</w:t>
      </w:r>
      <w:r>
        <w:rPr>
          <w:rFonts w:ascii="Verdana" w:eastAsia="Times New Roman" w:hAnsi="Verdana" w:cs="Times New Roman"/>
          <w:color w:val="000000"/>
          <w:sz w:val="20"/>
          <w:szCs w:val="32"/>
        </w:rPr>
        <w:t>’s</w:t>
      </w:r>
      <w:r w:rsidR="00DE712F" w:rsidRPr="00614BAD">
        <w:rPr>
          <w:rFonts w:ascii="Verdana" w:eastAsia="Times New Roman" w:hAnsi="Verdana" w:cs="Times New Roman"/>
          <w:color w:val="000000"/>
          <w:sz w:val="20"/>
          <w:szCs w:val="32"/>
        </w:rPr>
        <w:t xml:space="preserve"> the puddler</w:t>
      </w:r>
      <w:r>
        <w:rPr>
          <w:rFonts w:ascii="Verdana" w:eastAsia="Times New Roman" w:hAnsi="Verdana" w:cs="Times New Roman"/>
          <w:color w:val="000000"/>
          <w:sz w:val="20"/>
          <w:szCs w:val="32"/>
        </w:rPr>
        <w:t xml:space="preserve">s’ </w:t>
      </w:r>
      <w:r w:rsidR="00DE712F" w:rsidRPr="00614BAD">
        <w:rPr>
          <w:rFonts w:ascii="Verdana" w:eastAsia="Times New Roman" w:hAnsi="Verdana" w:cs="Times New Roman"/>
          <w:color w:val="000000"/>
          <w:sz w:val="20"/>
          <w:szCs w:val="32"/>
        </w:rPr>
        <w:t>furnaces, and there, in the hot light, three black figures</w:t>
      </w: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did you see the white splash of the steam-hammer then</w:t>
      </w: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 That</w:t>
      </w:r>
      <w:r>
        <w:rPr>
          <w:rFonts w:ascii="Verdana" w:eastAsia="Times New Roman" w:hAnsi="Verdana" w:cs="Times New Roman"/>
          <w:color w:val="000000"/>
          <w:sz w:val="20"/>
          <w:szCs w:val="32"/>
        </w:rPr>
        <w:t>’s</w:t>
      </w:r>
      <w:r w:rsidR="00DE712F" w:rsidRPr="00614BAD">
        <w:rPr>
          <w:rFonts w:ascii="Verdana" w:eastAsia="Times New Roman" w:hAnsi="Verdana" w:cs="Times New Roman"/>
          <w:color w:val="000000"/>
          <w:sz w:val="20"/>
          <w:szCs w:val="32"/>
        </w:rPr>
        <w:t xml:space="preserve"> the rolling mills. Come along! Clang, clatter, how it goes rattling across the floor! Sheet tin, Raut</w:t>
      </w: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 amazing stuff. Glass mirrors are not in it when that stuff comes from the mill. And squelch</w:t>
      </w: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 There goes the hammer again. Come along!</w:t>
      </w:r>
      <w:r>
        <w:rPr>
          <w:rFonts w:ascii="Verdana" w:eastAsia="Times New Roman" w:hAnsi="Verdana" w:cs="Times New Roman"/>
          <w:color w:val="000000"/>
          <w:sz w:val="20"/>
          <w:szCs w:val="32"/>
        </w:rPr>
        <w:t>”</w:t>
      </w:r>
    </w:p>
    <w:p w14:paraId="7B470144" w14:textId="3B42A1D0" w:rsidR="00DE712F" w:rsidRPr="00614BAD" w:rsidRDefault="00DE712F" w:rsidP="00614BAD">
      <w:pPr>
        <w:suppressAutoHyphens/>
        <w:spacing w:after="0" w:line="240" w:lineRule="auto"/>
        <w:ind w:firstLine="283"/>
        <w:jc w:val="both"/>
        <w:rPr>
          <w:rFonts w:ascii="Verdana" w:eastAsia="Times New Roman" w:hAnsi="Verdana" w:cs="Times New Roman"/>
          <w:color w:val="000000"/>
          <w:sz w:val="20"/>
          <w:szCs w:val="32"/>
        </w:rPr>
      </w:pPr>
      <w:r w:rsidRPr="00614BAD">
        <w:rPr>
          <w:rFonts w:ascii="Verdana" w:eastAsia="Times New Roman" w:hAnsi="Verdana" w:cs="Times New Roman"/>
          <w:color w:val="000000"/>
          <w:sz w:val="20"/>
          <w:szCs w:val="32"/>
        </w:rPr>
        <w:t>He had to stop talking to catch at his breath. His arm twisted into Raut</w:t>
      </w:r>
      <w:r w:rsidR="00614BAD">
        <w:rPr>
          <w:rFonts w:ascii="Verdana" w:eastAsia="Times New Roman" w:hAnsi="Verdana" w:cs="Times New Roman"/>
          <w:color w:val="000000"/>
          <w:sz w:val="20"/>
          <w:szCs w:val="32"/>
        </w:rPr>
        <w:t>’s</w:t>
      </w:r>
      <w:r w:rsidRPr="00614BAD">
        <w:rPr>
          <w:rFonts w:ascii="Verdana" w:eastAsia="Times New Roman" w:hAnsi="Verdana" w:cs="Times New Roman"/>
          <w:color w:val="000000"/>
          <w:sz w:val="20"/>
          <w:szCs w:val="32"/>
        </w:rPr>
        <w:t xml:space="preserve"> with benumbing tightness. He had come striding down the black path towards the railway as though he was possessed.</w:t>
      </w:r>
    </w:p>
    <w:p w14:paraId="5CE98B04" w14:textId="56B2A15F" w:rsidR="00614BAD" w:rsidRDefault="00DE712F" w:rsidP="00614BAD">
      <w:pPr>
        <w:suppressAutoHyphens/>
        <w:spacing w:after="0" w:line="240" w:lineRule="auto"/>
        <w:ind w:firstLine="283"/>
        <w:jc w:val="both"/>
        <w:rPr>
          <w:rFonts w:ascii="Verdana" w:eastAsia="Times New Roman" w:hAnsi="Verdana" w:cs="Times New Roman"/>
          <w:color w:val="000000"/>
          <w:sz w:val="20"/>
          <w:szCs w:val="32"/>
        </w:rPr>
      </w:pPr>
      <w:r w:rsidRPr="00614BAD">
        <w:rPr>
          <w:rFonts w:ascii="Verdana" w:eastAsia="Times New Roman" w:hAnsi="Verdana" w:cs="Times New Roman"/>
          <w:color w:val="000000"/>
          <w:sz w:val="20"/>
          <w:szCs w:val="32"/>
        </w:rPr>
        <w:t>Raut had not spoken a word, had simply hung back against Horrock</w:t>
      </w:r>
      <w:r w:rsidR="00614BAD">
        <w:rPr>
          <w:rFonts w:ascii="Verdana" w:eastAsia="Times New Roman" w:hAnsi="Verdana" w:cs="Times New Roman"/>
          <w:color w:val="000000"/>
          <w:sz w:val="20"/>
          <w:szCs w:val="32"/>
        </w:rPr>
        <w:t xml:space="preserve">s’ </w:t>
      </w:r>
      <w:r w:rsidRPr="00614BAD">
        <w:rPr>
          <w:rFonts w:ascii="Verdana" w:eastAsia="Times New Roman" w:hAnsi="Verdana" w:cs="Times New Roman"/>
          <w:color w:val="000000"/>
          <w:sz w:val="20"/>
          <w:szCs w:val="32"/>
        </w:rPr>
        <w:t>pull with all his strength.</w:t>
      </w:r>
    </w:p>
    <w:p w14:paraId="7CDA201B" w14:textId="77777777" w:rsid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I say,</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he said now, laughing nervously, but with an undernote of snarl in his voice,</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why on earth are you nipping my arm off, Horrocks, and dragging me along like this?</w:t>
      </w:r>
      <w:r>
        <w:rPr>
          <w:rFonts w:ascii="Verdana" w:eastAsia="Times New Roman" w:hAnsi="Verdana" w:cs="Times New Roman"/>
          <w:color w:val="000000"/>
          <w:sz w:val="20"/>
          <w:szCs w:val="32"/>
        </w:rPr>
        <w:t>”</w:t>
      </w:r>
    </w:p>
    <w:p w14:paraId="6A0C13B3" w14:textId="0A168399" w:rsidR="00614BAD" w:rsidRDefault="00DE712F" w:rsidP="00614BAD">
      <w:pPr>
        <w:suppressAutoHyphens/>
        <w:spacing w:after="0" w:line="240" w:lineRule="auto"/>
        <w:ind w:firstLine="283"/>
        <w:jc w:val="both"/>
        <w:rPr>
          <w:rFonts w:ascii="Verdana" w:eastAsia="Times New Roman" w:hAnsi="Verdana" w:cs="Times New Roman"/>
          <w:color w:val="000000"/>
          <w:sz w:val="20"/>
          <w:szCs w:val="32"/>
        </w:rPr>
      </w:pPr>
      <w:r w:rsidRPr="00614BAD">
        <w:rPr>
          <w:rFonts w:ascii="Verdana" w:eastAsia="Times New Roman" w:hAnsi="Verdana" w:cs="Times New Roman"/>
          <w:color w:val="000000"/>
          <w:sz w:val="20"/>
          <w:szCs w:val="32"/>
        </w:rPr>
        <w:t>At length Horrocks released him. His manner changed again.</w:t>
      </w:r>
      <w:r w:rsidR="00614BAD">
        <w:rPr>
          <w:rFonts w:ascii="Verdana" w:eastAsia="Times New Roman" w:hAnsi="Verdana" w:cs="Times New Roman"/>
          <w:color w:val="000000"/>
          <w:sz w:val="20"/>
          <w:szCs w:val="32"/>
        </w:rPr>
        <w:t xml:space="preserve"> “</w:t>
      </w:r>
      <w:r w:rsidRPr="00614BAD">
        <w:rPr>
          <w:rFonts w:ascii="Verdana" w:eastAsia="Times New Roman" w:hAnsi="Verdana" w:cs="Times New Roman"/>
          <w:color w:val="000000"/>
          <w:sz w:val="20"/>
          <w:szCs w:val="32"/>
        </w:rPr>
        <w:t>Nipping your arm off?</w:t>
      </w:r>
      <w:r w:rsidR="00614BAD">
        <w:rPr>
          <w:rFonts w:ascii="Verdana" w:eastAsia="Times New Roman" w:hAnsi="Verdana" w:cs="Times New Roman"/>
          <w:color w:val="000000"/>
          <w:sz w:val="20"/>
          <w:szCs w:val="32"/>
        </w:rPr>
        <w:t xml:space="preserve">” </w:t>
      </w:r>
      <w:r w:rsidRPr="00614BAD">
        <w:rPr>
          <w:rFonts w:ascii="Verdana" w:eastAsia="Times New Roman" w:hAnsi="Verdana" w:cs="Times New Roman"/>
          <w:color w:val="000000"/>
          <w:sz w:val="20"/>
          <w:szCs w:val="32"/>
        </w:rPr>
        <w:t>he said.</w:t>
      </w:r>
      <w:r w:rsidR="00614BAD">
        <w:rPr>
          <w:rFonts w:ascii="Verdana" w:eastAsia="Times New Roman" w:hAnsi="Verdana" w:cs="Times New Roman"/>
          <w:color w:val="000000"/>
          <w:sz w:val="20"/>
          <w:szCs w:val="32"/>
        </w:rPr>
        <w:t xml:space="preserve"> “</w:t>
      </w:r>
      <w:r w:rsidRPr="00614BAD">
        <w:rPr>
          <w:rFonts w:ascii="Verdana" w:eastAsia="Times New Roman" w:hAnsi="Verdana" w:cs="Times New Roman"/>
          <w:color w:val="000000"/>
          <w:sz w:val="20"/>
          <w:szCs w:val="32"/>
        </w:rPr>
        <w:t>Sorry. But it</w:t>
      </w:r>
      <w:r w:rsidR="00614BAD">
        <w:rPr>
          <w:rFonts w:ascii="Verdana" w:eastAsia="Times New Roman" w:hAnsi="Verdana" w:cs="Times New Roman"/>
          <w:color w:val="000000"/>
          <w:sz w:val="20"/>
          <w:szCs w:val="32"/>
        </w:rPr>
        <w:t>’s</w:t>
      </w:r>
      <w:r w:rsidRPr="00614BAD">
        <w:rPr>
          <w:rFonts w:ascii="Verdana" w:eastAsia="Times New Roman" w:hAnsi="Verdana" w:cs="Times New Roman"/>
          <w:color w:val="000000"/>
          <w:sz w:val="20"/>
          <w:szCs w:val="32"/>
        </w:rPr>
        <w:t xml:space="preserve"> you taught me the trick of walking in that friendly way.</w:t>
      </w:r>
      <w:r w:rsidR="00614BAD">
        <w:rPr>
          <w:rFonts w:ascii="Verdana" w:eastAsia="Times New Roman" w:hAnsi="Verdana" w:cs="Times New Roman"/>
          <w:color w:val="000000"/>
          <w:sz w:val="20"/>
          <w:szCs w:val="32"/>
        </w:rPr>
        <w:t>”</w:t>
      </w:r>
    </w:p>
    <w:p w14:paraId="3879D1D4" w14:textId="0856B79F" w:rsid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You have</w:t>
      </w:r>
      <w:r>
        <w:rPr>
          <w:rFonts w:ascii="Verdana" w:eastAsia="Times New Roman" w:hAnsi="Verdana" w:cs="Times New Roman"/>
          <w:color w:val="000000"/>
          <w:sz w:val="20"/>
          <w:szCs w:val="32"/>
        </w:rPr>
        <w:t>n’t</w:t>
      </w:r>
      <w:r w:rsidR="00DE712F" w:rsidRPr="00614BAD">
        <w:rPr>
          <w:rFonts w:ascii="Verdana" w:eastAsia="Times New Roman" w:hAnsi="Verdana" w:cs="Times New Roman"/>
          <w:color w:val="000000"/>
          <w:sz w:val="20"/>
          <w:szCs w:val="32"/>
        </w:rPr>
        <w:t xml:space="preserve"> learnt the refinements of it yet then,</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said Raut, laughing artificially again.</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 xml:space="preserve">By Jove! </w:t>
      </w:r>
      <w:r>
        <w:rPr>
          <w:rFonts w:ascii="Verdana" w:eastAsia="Times New Roman" w:hAnsi="Verdana" w:cs="Times New Roman"/>
          <w:color w:val="000000"/>
          <w:sz w:val="20"/>
          <w:szCs w:val="32"/>
        </w:rPr>
        <w:t>I’m</w:t>
      </w:r>
      <w:r w:rsidR="00DE712F" w:rsidRPr="00614BAD">
        <w:rPr>
          <w:rFonts w:ascii="Verdana" w:eastAsia="Times New Roman" w:hAnsi="Verdana" w:cs="Times New Roman"/>
          <w:color w:val="000000"/>
          <w:sz w:val="20"/>
          <w:szCs w:val="32"/>
        </w:rPr>
        <w:t xml:space="preserve"> black and blue,</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Horrocks offered no apology. They stood now near the bottom of the hill, close to the fence that bordered the railway. The ironworks had grown larger and spread out with their approach. They looked up to the blast furnaces now instead of down; the further view of Etruria and Hanley had dropped out of sight with their descent. Before them, by the stile rose a notice-board, bearing still dimly visible, the words,</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Beware Of The Trains,</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half hidden by splashes of coaly mud.</w:t>
      </w:r>
    </w:p>
    <w:p w14:paraId="376D9424" w14:textId="77777777" w:rsid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Fine effects,</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said Horrocks, waving his arm.</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 xml:space="preserve">Here comes a train. The puffs of smoke, the orange glare, the round eye of light in front of it, the melodious rattle. Fine </w:t>
      </w:r>
      <w:r w:rsidR="00DE712F" w:rsidRPr="00614BAD">
        <w:rPr>
          <w:rFonts w:ascii="Verdana" w:eastAsia="Times New Roman" w:hAnsi="Verdana" w:cs="Times New Roman"/>
          <w:color w:val="000000"/>
          <w:sz w:val="20"/>
          <w:szCs w:val="32"/>
        </w:rPr>
        <w:lastRenderedPageBreak/>
        <w:t>effects! But these furnaces of mine used to be finer, before we shoved cones in their throats, and saved the gas.</w:t>
      </w:r>
      <w:r>
        <w:rPr>
          <w:rFonts w:ascii="Verdana" w:eastAsia="Times New Roman" w:hAnsi="Verdana" w:cs="Times New Roman"/>
          <w:color w:val="000000"/>
          <w:sz w:val="20"/>
          <w:szCs w:val="32"/>
        </w:rPr>
        <w:t>”</w:t>
      </w:r>
    </w:p>
    <w:p w14:paraId="79A8AD33" w14:textId="77777777" w:rsid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How?</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said Raut.</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Cones?</w:t>
      </w:r>
      <w:r>
        <w:rPr>
          <w:rFonts w:ascii="Verdana" w:eastAsia="Times New Roman" w:hAnsi="Verdana" w:cs="Times New Roman"/>
          <w:color w:val="000000"/>
          <w:sz w:val="20"/>
          <w:szCs w:val="32"/>
        </w:rPr>
        <w:t>”</w:t>
      </w:r>
    </w:p>
    <w:p w14:paraId="2234D718" w14:textId="59A64D64" w:rsid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Cones, my man, cones. I</w:t>
      </w:r>
      <w:r>
        <w:rPr>
          <w:rFonts w:ascii="Verdana" w:eastAsia="Times New Roman" w:hAnsi="Verdana" w:cs="Times New Roman"/>
          <w:color w:val="000000"/>
          <w:sz w:val="20"/>
          <w:szCs w:val="32"/>
        </w:rPr>
        <w:t>’ll</w:t>
      </w:r>
      <w:r w:rsidR="00DE712F" w:rsidRPr="00614BAD">
        <w:rPr>
          <w:rFonts w:ascii="Verdana" w:eastAsia="Times New Roman" w:hAnsi="Verdana" w:cs="Times New Roman"/>
          <w:color w:val="000000"/>
          <w:sz w:val="20"/>
          <w:szCs w:val="32"/>
        </w:rPr>
        <w:t xml:space="preserve"> show you one nearer. The flames used to flare out of the open throats, great</w:t>
      </w: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what is it</w:t>
      </w: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 Pillars of cloud by day, red and black smoke, and pillars of fire by night. Now we run it off in pipes, and burn it to heat the blast, and the top is shut by a cone. You</w:t>
      </w:r>
      <w:r>
        <w:rPr>
          <w:rFonts w:ascii="Verdana" w:eastAsia="Times New Roman" w:hAnsi="Verdana" w:cs="Times New Roman"/>
          <w:color w:val="000000"/>
          <w:sz w:val="20"/>
          <w:szCs w:val="32"/>
        </w:rPr>
        <w:t>’ll</w:t>
      </w:r>
      <w:r w:rsidR="00DE712F" w:rsidRPr="00614BAD">
        <w:rPr>
          <w:rFonts w:ascii="Verdana" w:eastAsia="Times New Roman" w:hAnsi="Verdana" w:cs="Times New Roman"/>
          <w:color w:val="000000"/>
          <w:sz w:val="20"/>
          <w:szCs w:val="32"/>
        </w:rPr>
        <w:t xml:space="preserve"> be interested in that cone.</w:t>
      </w:r>
      <w:r>
        <w:rPr>
          <w:rFonts w:ascii="Verdana" w:eastAsia="Times New Roman" w:hAnsi="Verdana" w:cs="Times New Roman"/>
          <w:color w:val="000000"/>
          <w:sz w:val="20"/>
          <w:szCs w:val="32"/>
        </w:rPr>
        <w:t>”</w:t>
      </w:r>
    </w:p>
    <w:p w14:paraId="245A0580" w14:textId="77777777" w:rsid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But every now and then,</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said Raut,</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you get a burst of fire and smoke up there.</w:t>
      </w:r>
      <w:r>
        <w:rPr>
          <w:rFonts w:ascii="Verdana" w:eastAsia="Times New Roman" w:hAnsi="Verdana" w:cs="Times New Roman"/>
          <w:color w:val="000000"/>
          <w:sz w:val="20"/>
          <w:szCs w:val="32"/>
        </w:rPr>
        <w:t>”</w:t>
      </w:r>
    </w:p>
    <w:p w14:paraId="6E100108" w14:textId="7C5B663D" w:rsid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The cone</w:t>
      </w:r>
      <w:r>
        <w:rPr>
          <w:rFonts w:ascii="Verdana" w:eastAsia="Times New Roman" w:hAnsi="Verdana" w:cs="Times New Roman"/>
          <w:color w:val="000000"/>
          <w:sz w:val="20"/>
          <w:szCs w:val="32"/>
        </w:rPr>
        <w:t>’s</w:t>
      </w:r>
      <w:r w:rsidR="00DE712F" w:rsidRPr="00614BAD">
        <w:rPr>
          <w:rFonts w:ascii="Verdana" w:eastAsia="Times New Roman" w:hAnsi="Verdana" w:cs="Times New Roman"/>
          <w:color w:val="000000"/>
          <w:sz w:val="20"/>
          <w:szCs w:val="32"/>
        </w:rPr>
        <w:t xml:space="preserve"> not fixed, it</w:t>
      </w:r>
      <w:r>
        <w:rPr>
          <w:rFonts w:ascii="Verdana" w:eastAsia="Times New Roman" w:hAnsi="Verdana" w:cs="Times New Roman"/>
          <w:color w:val="000000"/>
          <w:sz w:val="20"/>
          <w:szCs w:val="32"/>
        </w:rPr>
        <w:t>’s</w:t>
      </w:r>
      <w:r w:rsidR="00DE712F" w:rsidRPr="00614BAD">
        <w:rPr>
          <w:rFonts w:ascii="Verdana" w:eastAsia="Times New Roman" w:hAnsi="Verdana" w:cs="Times New Roman"/>
          <w:color w:val="000000"/>
          <w:sz w:val="20"/>
          <w:szCs w:val="32"/>
        </w:rPr>
        <w:t xml:space="preserve"> hung by a chain from a lever, and balanced by an equipoise. You shall see it nearer. Else of course, there</w:t>
      </w:r>
      <w:r>
        <w:rPr>
          <w:rFonts w:ascii="Verdana" w:eastAsia="Times New Roman" w:hAnsi="Verdana" w:cs="Times New Roman"/>
          <w:color w:val="000000"/>
          <w:sz w:val="20"/>
          <w:szCs w:val="32"/>
        </w:rPr>
        <w:t>’d</w:t>
      </w:r>
      <w:r w:rsidR="00DE712F" w:rsidRPr="00614BAD">
        <w:rPr>
          <w:rFonts w:ascii="Verdana" w:eastAsia="Times New Roman" w:hAnsi="Verdana" w:cs="Times New Roman"/>
          <w:color w:val="000000"/>
          <w:sz w:val="20"/>
          <w:szCs w:val="32"/>
        </w:rPr>
        <w:t xml:space="preserve"> be no way of getting fuel into the thing. Every now and then the cone dips, and out comes the flare.</w:t>
      </w:r>
      <w:r>
        <w:rPr>
          <w:rFonts w:ascii="Verdana" w:eastAsia="Times New Roman" w:hAnsi="Verdana" w:cs="Times New Roman"/>
          <w:color w:val="000000"/>
          <w:sz w:val="20"/>
          <w:szCs w:val="32"/>
        </w:rPr>
        <w:t>”</w:t>
      </w:r>
    </w:p>
    <w:p w14:paraId="2C6EE9C3" w14:textId="2C91BD18" w:rsid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I see,</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said Raut. He looked over his shoulder.</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The moon gets brighter,</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he said.</w:t>
      </w:r>
    </w:p>
    <w:p w14:paraId="6BC3B38C" w14:textId="7027F2A4" w:rsid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Come along,</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said Horrocks abruptly, gripping his shoulder again, and moving him suddenly towards the railway crossing. And then came one of those swift incidents, vivid, but so rapid that they leave one doubtful and reeling. Halfway across, Horrock</w:t>
      </w:r>
      <w:r>
        <w:rPr>
          <w:rFonts w:ascii="Verdana" w:eastAsia="Times New Roman" w:hAnsi="Verdana" w:cs="Times New Roman"/>
          <w:color w:val="000000"/>
          <w:sz w:val="20"/>
          <w:szCs w:val="32"/>
        </w:rPr>
        <w:t xml:space="preserve">s’ </w:t>
      </w:r>
      <w:r w:rsidR="00DE712F" w:rsidRPr="00614BAD">
        <w:rPr>
          <w:rFonts w:ascii="Verdana" w:eastAsia="Times New Roman" w:hAnsi="Verdana" w:cs="Times New Roman"/>
          <w:color w:val="000000"/>
          <w:sz w:val="20"/>
          <w:szCs w:val="32"/>
        </w:rPr>
        <w:t>hand suddenly clenched upon him like a vice, and swung him backward and through a half-turn, so that he looked up the line. And there a chain of lamp-lit carriage-windows telescoped swiftly as it came towards them, and the red and yellow lights of an engine grew larger and larger, rushing down upon them. As he grasped what this meant, he turned his face to Horrocks, and pushed with all his strength against the arm that held him back between the rails. The struggle did not last a moment. Just as certain as it was that Horrocks held him there, so certain was it that he had been violently lugged out of danger.</w:t>
      </w:r>
    </w:p>
    <w:p w14:paraId="2C1F03B0" w14:textId="05CDF41A" w:rsid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Out of the way,</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said Horrocks, with a gasp, as the train came rattling by, and they stood panting by the gate into the ironworks.</w:t>
      </w:r>
    </w:p>
    <w:p w14:paraId="700E4AF4" w14:textId="0E1321BF" w:rsidR="00DE712F" w:rsidRP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I did not see it coming,</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said Raut, still even in spite of his own apprehensions, trying to keep up an appearance of ordinary intercourse.</w:t>
      </w:r>
    </w:p>
    <w:p w14:paraId="022555DC" w14:textId="77777777" w:rsidR="00614BAD" w:rsidRDefault="00DE712F" w:rsidP="00614BAD">
      <w:pPr>
        <w:suppressAutoHyphens/>
        <w:spacing w:after="0" w:line="240" w:lineRule="auto"/>
        <w:ind w:firstLine="283"/>
        <w:jc w:val="both"/>
        <w:rPr>
          <w:rFonts w:ascii="Verdana" w:eastAsia="Times New Roman" w:hAnsi="Verdana" w:cs="Times New Roman"/>
          <w:color w:val="000000"/>
          <w:sz w:val="20"/>
          <w:szCs w:val="32"/>
        </w:rPr>
      </w:pPr>
      <w:r w:rsidRPr="00614BAD">
        <w:rPr>
          <w:rFonts w:ascii="Verdana" w:eastAsia="Times New Roman" w:hAnsi="Verdana" w:cs="Times New Roman"/>
          <w:color w:val="000000"/>
          <w:sz w:val="20"/>
          <w:szCs w:val="32"/>
        </w:rPr>
        <w:t>Horrocks answered with a grunt.</w:t>
      </w:r>
      <w:r w:rsidR="00614BAD">
        <w:rPr>
          <w:rFonts w:ascii="Verdana" w:eastAsia="Times New Roman" w:hAnsi="Verdana" w:cs="Times New Roman"/>
          <w:color w:val="000000"/>
          <w:sz w:val="20"/>
          <w:szCs w:val="32"/>
        </w:rPr>
        <w:t xml:space="preserve"> “</w:t>
      </w:r>
      <w:r w:rsidRPr="00614BAD">
        <w:rPr>
          <w:rFonts w:ascii="Verdana" w:eastAsia="Times New Roman" w:hAnsi="Verdana" w:cs="Times New Roman"/>
          <w:color w:val="000000"/>
          <w:sz w:val="20"/>
          <w:szCs w:val="32"/>
        </w:rPr>
        <w:t>The cone,</w:t>
      </w:r>
      <w:r w:rsidR="00614BAD">
        <w:rPr>
          <w:rFonts w:ascii="Verdana" w:eastAsia="Times New Roman" w:hAnsi="Verdana" w:cs="Times New Roman"/>
          <w:color w:val="000000"/>
          <w:sz w:val="20"/>
          <w:szCs w:val="32"/>
        </w:rPr>
        <w:t xml:space="preserve">” </w:t>
      </w:r>
      <w:r w:rsidRPr="00614BAD">
        <w:rPr>
          <w:rFonts w:ascii="Verdana" w:eastAsia="Times New Roman" w:hAnsi="Verdana" w:cs="Times New Roman"/>
          <w:color w:val="000000"/>
          <w:sz w:val="20"/>
          <w:szCs w:val="32"/>
        </w:rPr>
        <w:t>he said, and then, as one who recovers himself,</w:t>
      </w:r>
      <w:r w:rsidR="00614BAD">
        <w:rPr>
          <w:rFonts w:ascii="Verdana" w:eastAsia="Times New Roman" w:hAnsi="Verdana" w:cs="Times New Roman"/>
          <w:color w:val="000000"/>
          <w:sz w:val="20"/>
          <w:szCs w:val="32"/>
        </w:rPr>
        <w:t xml:space="preserve"> “</w:t>
      </w:r>
      <w:r w:rsidRPr="00614BAD">
        <w:rPr>
          <w:rFonts w:ascii="Verdana" w:eastAsia="Times New Roman" w:hAnsi="Verdana" w:cs="Times New Roman"/>
          <w:color w:val="000000"/>
          <w:sz w:val="20"/>
          <w:szCs w:val="32"/>
        </w:rPr>
        <w:t>I thought you did not hear.</w:t>
      </w:r>
      <w:r w:rsidR="00614BAD">
        <w:rPr>
          <w:rFonts w:ascii="Verdana" w:eastAsia="Times New Roman" w:hAnsi="Verdana" w:cs="Times New Roman"/>
          <w:color w:val="000000"/>
          <w:sz w:val="20"/>
          <w:szCs w:val="32"/>
        </w:rPr>
        <w:t>”</w:t>
      </w:r>
    </w:p>
    <w:p w14:paraId="6325DC14" w14:textId="2400F221" w:rsid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I did</w:t>
      </w:r>
      <w:r>
        <w:rPr>
          <w:rFonts w:ascii="Verdana" w:eastAsia="Times New Roman" w:hAnsi="Verdana" w:cs="Times New Roman"/>
          <w:color w:val="000000"/>
          <w:sz w:val="20"/>
          <w:szCs w:val="32"/>
        </w:rPr>
        <w:t>n’t</w:t>
      </w:r>
      <w:r w:rsidR="00DE712F" w:rsidRPr="00614BAD">
        <w:rPr>
          <w:rFonts w:ascii="Verdana" w:eastAsia="Times New Roman" w:hAnsi="Verdana" w:cs="Times New Roman"/>
          <w:color w:val="000000"/>
          <w:sz w:val="20"/>
          <w:szCs w:val="32"/>
        </w:rPr>
        <w:t>,</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said Raut.</w:t>
      </w:r>
    </w:p>
    <w:p w14:paraId="024E82AA" w14:textId="1916843C" w:rsid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I would</w:t>
      </w:r>
      <w:r>
        <w:rPr>
          <w:rFonts w:ascii="Verdana" w:eastAsia="Times New Roman" w:hAnsi="Verdana" w:cs="Times New Roman"/>
          <w:color w:val="000000"/>
          <w:sz w:val="20"/>
          <w:szCs w:val="32"/>
        </w:rPr>
        <w:t>n’t</w:t>
      </w:r>
      <w:r w:rsidR="00DE712F" w:rsidRPr="00614BAD">
        <w:rPr>
          <w:rFonts w:ascii="Verdana" w:eastAsia="Times New Roman" w:hAnsi="Verdana" w:cs="Times New Roman"/>
          <w:color w:val="000000"/>
          <w:sz w:val="20"/>
          <w:szCs w:val="32"/>
        </w:rPr>
        <w:t xml:space="preserve"> have had you run over then, for the world,</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said Horrocks.</w:t>
      </w:r>
    </w:p>
    <w:p w14:paraId="0B3F0522" w14:textId="722C109D" w:rsidR="00DE712F" w:rsidRP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For a moment I lost my nerve,</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said Raut.</w:t>
      </w:r>
    </w:p>
    <w:p w14:paraId="0BB4957D" w14:textId="7CAB94E9" w:rsidR="00DE712F" w:rsidRPr="00614BAD" w:rsidRDefault="00DE712F" w:rsidP="00614BAD">
      <w:pPr>
        <w:suppressAutoHyphens/>
        <w:spacing w:after="0" w:line="240" w:lineRule="auto"/>
        <w:ind w:firstLine="283"/>
        <w:jc w:val="both"/>
        <w:rPr>
          <w:rFonts w:ascii="Verdana" w:eastAsia="Times New Roman" w:hAnsi="Verdana" w:cs="Times New Roman"/>
          <w:color w:val="000000"/>
          <w:sz w:val="20"/>
          <w:szCs w:val="32"/>
        </w:rPr>
      </w:pPr>
      <w:r w:rsidRPr="00614BAD">
        <w:rPr>
          <w:rFonts w:ascii="Verdana" w:eastAsia="Times New Roman" w:hAnsi="Verdana" w:cs="Times New Roman"/>
          <w:color w:val="000000"/>
          <w:sz w:val="20"/>
          <w:szCs w:val="32"/>
        </w:rPr>
        <w:t>Horrocks stood for half a minute, then turned abruptly towards the ironworks again.</w:t>
      </w:r>
      <w:r w:rsidR="00614BAD">
        <w:rPr>
          <w:rFonts w:ascii="Verdana" w:eastAsia="Times New Roman" w:hAnsi="Verdana" w:cs="Times New Roman"/>
          <w:color w:val="000000"/>
          <w:sz w:val="20"/>
          <w:szCs w:val="32"/>
        </w:rPr>
        <w:t xml:space="preserve"> “</w:t>
      </w:r>
      <w:r w:rsidRPr="00614BAD">
        <w:rPr>
          <w:rFonts w:ascii="Verdana" w:eastAsia="Times New Roman" w:hAnsi="Verdana" w:cs="Times New Roman"/>
          <w:color w:val="000000"/>
          <w:sz w:val="20"/>
          <w:szCs w:val="32"/>
        </w:rPr>
        <w:t>See how fine these great mounds of mine, these clinker-heaps, look in the night! That truck yonder, up above there! Up it goes, and out-tilts the slag. See the palpitating red stuff go sliding down the slope. As we get nearer, the heap rises up and cuts the blast furnaces. See the quiver up above the big one. Not that way! This way, between the heaps. That goes to the puddling furnaces, but I want to show you the canal first.</w:t>
      </w:r>
      <w:r w:rsidR="00614BAD">
        <w:rPr>
          <w:rFonts w:ascii="Verdana" w:eastAsia="Times New Roman" w:hAnsi="Verdana" w:cs="Times New Roman"/>
          <w:color w:val="000000"/>
          <w:sz w:val="20"/>
          <w:szCs w:val="32"/>
        </w:rPr>
        <w:t xml:space="preserve">” </w:t>
      </w:r>
      <w:r w:rsidRPr="00614BAD">
        <w:rPr>
          <w:rFonts w:ascii="Verdana" w:eastAsia="Times New Roman" w:hAnsi="Verdana" w:cs="Times New Roman"/>
          <w:color w:val="000000"/>
          <w:sz w:val="20"/>
          <w:szCs w:val="32"/>
        </w:rPr>
        <w:t>He came and took Raut by the elbow, and so they went along side by side. Raut answered Horrocks vaguely. What, he asked himself, had really happened on the line? Was he deluding himself with his own fancies, or had Horrocks actually held him back in the way of the train? Had he just been within an ace of being murdered?</w:t>
      </w:r>
    </w:p>
    <w:p w14:paraId="4AB8A7D6" w14:textId="13102F5F" w:rsidR="00614BAD" w:rsidRDefault="00DE712F" w:rsidP="00614BAD">
      <w:pPr>
        <w:suppressAutoHyphens/>
        <w:spacing w:after="0" w:line="240" w:lineRule="auto"/>
        <w:ind w:firstLine="283"/>
        <w:jc w:val="both"/>
        <w:rPr>
          <w:rFonts w:ascii="Verdana" w:eastAsia="Times New Roman" w:hAnsi="Verdana" w:cs="Times New Roman"/>
          <w:color w:val="000000"/>
          <w:sz w:val="20"/>
          <w:szCs w:val="32"/>
        </w:rPr>
      </w:pPr>
      <w:r w:rsidRPr="00614BAD">
        <w:rPr>
          <w:rFonts w:ascii="Verdana" w:eastAsia="Times New Roman" w:hAnsi="Verdana" w:cs="Times New Roman"/>
          <w:color w:val="000000"/>
          <w:sz w:val="20"/>
          <w:szCs w:val="32"/>
        </w:rPr>
        <w:t>Suppose this slouching, scowling monster did know anything? For a minute or two then Raut was really afraid for his life, but the mood passed as he reasoned with himself. After all, Horrocks might have heard nothing. At any rate, he had pulled him out of the way in time. His odd manner might be due to the mere vague jealousy he had shown once before. He was talking now of the ash-heaps and the canal.</w:t>
      </w:r>
      <w:r w:rsidR="00614BAD">
        <w:rPr>
          <w:rFonts w:ascii="Verdana" w:eastAsia="Times New Roman" w:hAnsi="Verdana" w:cs="Times New Roman"/>
          <w:color w:val="000000"/>
          <w:sz w:val="20"/>
          <w:szCs w:val="32"/>
        </w:rPr>
        <w:t xml:space="preserve"> “</w:t>
      </w:r>
      <w:r w:rsidRPr="00614BAD">
        <w:rPr>
          <w:rFonts w:ascii="Verdana" w:eastAsia="Times New Roman" w:hAnsi="Verdana" w:cs="Times New Roman"/>
          <w:color w:val="000000"/>
          <w:sz w:val="20"/>
          <w:szCs w:val="32"/>
        </w:rPr>
        <w:t>Eigh?</w:t>
      </w:r>
      <w:r w:rsidR="00614BAD">
        <w:rPr>
          <w:rFonts w:ascii="Verdana" w:eastAsia="Times New Roman" w:hAnsi="Verdana" w:cs="Times New Roman"/>
          <w:color w:val="000000"/>
          <w:sz w:val="20"/>
          <w:szCs w:val="32"/>
        </w:rPr>
        <w:t xml:space="preserve">” </w:t>
      </w:r>
      <w:r w:rsidRPr="00614BAD">
        <w:rPr>
          <w:rFonts w:ascii="Verdana" w:eastAsia="Times New Roman" w:hAnsi="Verdana" w:cs="Times New Roman"/>
          <w:color w:val="000000"/>
          <w:sz w:val="20"/>
          <w:szCs w:val="32"/>
        </w:rPr>
        <w:t>said Horrocks.</w:t>
      </w:r>
    </w:p>
    <w:p w14:paraId="6D8A66B1" w14:textId="77777777" w:rsid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What?</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said Raut.</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Rather! The haze in the moonlight. Fine!</w:t>
      </w:r>
      <w:r>
        <w:rPr>
          <w:rFonts w:ascii="Verdana" w:eastAsia="Times New Roman" w:hAnsi="Verdana" w:cs="Times New Roman"/>
          <w:color w:val="000000"/>
          <w:sz w:val="20"/>
          <w:szCs w:val="32"/>
        </w:rPr>
        <w:t>”</w:t>
      </w:r>
    </w:p>
    <w:p w14:paraId="1B24DAFB" w14:textId="334E3712" w:rsid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Our canal,</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said Horrocks, stopping suddenly.</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Our canal by moonlight and firelight is an immense effect. You</w:t>
      </w:r>
      <w:r>
        <w:rPr>
          <w:rFonts w:ascii="Verdana" w:eastAsia="Times New Roman" w:hAnsi="Verdana" w:cs="Times New Roman"/>
          <w:color w:val="000000"/>
          <w:sz w:val="20"/>
          <w:szCs w:val="32"/>
        </w:rPr>
        <w:t xml:space="preserve">’ve </w:t>
      </w:r>
      <w:r w:rsidR="00DE712F" w:rsidRPr="00614BAD">
        <w:rPr>
          <w:rFonts w:ascii="Verdana" w:eastAsia="Times New Roman" w:hAnsi="Verdana" w:cs="Times New Roman"/>
          <w:color w:val="000000"/>
          <w:sz w:val="20"/>
          <w:szCs w:val="32"/>
        </w:rPr>
        <w:t>never seen it? Fancy that! You</w:t>
      </w:r>
      <w:r>
        <w:rPr>
          <w:rFonts w:ascii="Verdana" w:eastAsia="Times New Roman" w:hAnsi="Verdana" w:cs="Times New Roman"/>
          <w:color w:val="000000"/>
          <w:sz w:val="20"/>
          <w:szCs w:val="32"/>
        </w:rPr>
        <w:t xml:space="preserve">’ve </w:t>
      </w:r>
      <w:r w:rsidR="00DE712F" w:rsidRPr="00614BAD">
        <w:rPr>
          <w:rFonts w:ascii="Verdana" w:eastAsia="Times New Roman" w:hAnsi="Verdana" w:cs="Times New Roman"/>
          <w:color w:val="000000"/>
          <w:sz w:val="20"/>
          <w:szCs w:val="32"/>
        </w:rPr>
        <w:t>spent too many of your evenings philandering up in Newcastle there. I tell you, for real florid effects</w:t>
      </w: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But you shall see. Boiling water...</w:t>
      </w:r>
      <w:r>
        <w:rPr>
          <w:rFonts w:ascii="Verdana" w:eastAsia="Times New Roman" w:hAnsi="Verdana" w:cs="Times New Roman"/>
          <w:color w:val="000000"/>
          <w:sz w:val="20"/>
          <w:szCs w:val="32"/>
        </w:rPr>
        <w:t>”</w:t>
      </w:r>
    </w:p>
    <w:p w14:paraId="6EBE82C1" w14:textId="4C70FE39" w:rsidR="00614BAD" w:rsidRDefault="00DE712F" w:rsidP="00614BAD">
      <w:pPr>
        <w:suppressAutoHyphens/>
        <w:spacing w:after="0" w:line="240" w:lineRule="auto"/>
        <w:ind w:firstLine="283"/>
        <w:jc w:val="both"/>
        <w:rPr>
          <w:rFonts w:ascii="Verdana" w:eastAsia="Times New Roman" w:hAnsi="Verdana" w:cs="Times New Roman"/>
          <w:color w:val="000000"/>
          <w:sz w:val="20"/>
          <w:szCs w:val="32"/>
        </w:rPr>
      </w:pPr>
      <w:r w:rsidRPr="00614BAD">
        <w:rPr>
          <w:rFonts w:ascii="Verdana" w:eastAsia="Times New Roman" w:hAnsi="Verdana" w:cs="Times New Roman"/>
          <w:color w:val="000000"/>
          <w:sz w:val="20"/>
          <w:szCs w:val="32"/>
        </w:rPr>
        <w:t>As they came out of the labyrinth of clinker-heaps and mounds of coal and ore, the noises of the rolling-mill sprang upon them suddenly, loud, near, and distinct. Three shadowy workmen went by and touched their caps to Horrocks. Their faces were vague in the darkness. Raut felt a futile impulse to address them, and before he could frame his words, they passed into the shadows. Horrocks pointed to the canal close before them now: a weird-looking place it seemed, in the blood-red reflections of the furnaces. The hot water that cooled the tuyeres came into it, some fifty yards up</w:t>
      </w:r>
      <w:r w:rsidR="00614BAD">
        <w:rPr>
          <w:rFonts w:ascii="Verdana" w:eastAsia="Times New Roman" w:hAnsi="Verdana" w:cs="Times New Roman"/>
          <w:color w:val="000000"/>
          <w:sz w:val="20"/>
          <w:szCs w:val="32"/>
        </w:rPr>
        <w:t>—</w:t>
      </w:r>
      <w:r w:rsidRPr="00614BAD">
        <w:rPr>
          <w:rFonts w:ascii="Verdana" w:eastAsia="Times New Roman" w:hAnsi="Verdana" w:cs="Times New Roman"/>
          <w:color w:val="000000"/>
          <w:sz w:val="20"/>
          <w:szCs w:val="32"/>
        </w:rPr>
        <w:t xml:space="preserve">a tumultuous, almost </w:t>
      </w:r>
      <w:r w:rsidRPr="00614BAD">
        <w:rPr>
          <w:rFonts w:ascii="Verdana" w:eastAsia="Times New Roman" w:hAnsi="Verdana" w:cs="Times New Roman"/>
          <w:color w:val="000000"/>
          <w:sz w:val="20"/>
          <w:szCs w:val="32"/>
        </w:rPr>
        <w:lastRenderedPageBreak/>
        <w:t>boiling affluent, and the steam rose up from the water in silent white wisps and streaks, wrapping damply about them, an incessant succession of ghosts coming up from the black and red eddies, a white uprising that made the head swim. The shining black tower of the larger blast-furnace rose overhead out of the mist, and its tumultuous riot filled their ears. Raut kept away from the edge of the water, and watched Horrocks.</w:t>
      </w:r>
    </w:p>
    <w:p w14:paraId="212E080C" w14:textId="77777777" w:rsid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Here it is red,</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said Horrocks,</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blood-red vapour as red and hot as sin; but yonder there, where the moonlight falls on it, and it drives across the clinker-heaps, it is as white as death.</w:t>
      </w:r>
      <w:r>
        <w:rPr>
          <w:rFonts w:ascii="Verdana" w:eastAsia="Times New Roman" w:hAnsi="Verdana" w:cs="Times New Roman"/>
          <w:color w:val="000000"/>
          <w:sz w:val="20"/>
          <w:szCs w:val="32"/>
        </w:rPr>
        <w:t>”</w:t>
      </w:r>
    </w:p>
    <w:p w14:paraId="5C1509CF" w14:textId="6FF18FFE" w:rsidR="00DE712F" w:rsidRPr="00614BAD" w:rsidRDefault="00DE712F" w:rsidP="00614BAD">
      <w:pPr>
        <w:suppressAutoHyphens/>
        <w:spacing w:after="0" w:line="240" w:lineRule="auto"/>
        <w:ind w:firstLine="283"/>
        <w:jc w:val="both"/>
        <w:rPr>
          <w:rFonts w:ascii="Verdana" w:eastAsia="Times New Roman" w:hAnsi="Verdana" w:cs="Times New Roman"/>
          <w:color w:val="000000"/>
          <w:sz w:val="20"/>
          <w:szCs w:val="32"/>
        </w:rPr>
      </w:pPr>
      <w:r w:rsidRPr="00614BAD">
        <w:rPr>
          <w:rFonts w:ascii="Verdana" w:eastAsia="Times New Roman" w:hAnsi="Verdana" w:cs="Times New Roman"/>
          <w:color w:val="000000"/>
          <w:sz w:val="20"/>
          <w:szCs w:val="32"/>
        </w:rPr>
        <w:t>Raut turned his head for a moment, and then came back hastily to his watch on Horrocks.</w:t>
      </w:r>
      <w:r w:rsidR="00614BAD">
        <w:rPr>
          <w:rFonts w:ascii="Verdana" w:eastAsia="Times New Roman" w:hAnsi="Verdana" w:cs="Times New Roman"/>
          <w:color w:val="000000"/>
          <w:sz w:val="20"/>
          <w:szCs w:val="32"/>
        </w:rPr>
        <w:t xml:space="preserve"> “</w:t>
      </w:r>
      <w:r w:rsidRPr="00614BAD">
        <w:rPr>
          <w:rFonts w:ascii="Verdana" w:eastAsia="Times New Roman" w:hAnsi="Verdana" w:cs="Times New Roman"/>
          <w:color w:val="000000"/>
          <w:sz w:val="20"/>
          <w:szCs w:val="32"/>
        </w:rPr>
        <w:t>Come along to the rolling-mills,</w:t>
      </w:r>
      <w:r w:rsidR="00614BAD">
        <w:rPr>
          <w:rFonts w:ascii="Verdana" w:eastAsia="Times New Roman" w:hAnsi="Verdana" w:cs="Times New Roman"/>
          <w:color w:val="000000"/>
          <w:sz w:val="20"/>
          <w:szCs w:val="32"/>
        </w:rPr>
        <w:t xml:space="preserve">” </w:t>
      </w:r>
      <w:r w:rsidRPr="00614BAD">
        <w:rPr>
          <w:rFonts w:ascii="Verdana" w:eastAsia="Times New Roman" w:hAnsi="Verdana" w:cs="Times New Roman"/>
          <w:color w:val="000000"/>
          <w:sz w:val="20"/>
          <w:szCs w:val="32"/>
        </w:rPr>
        <w:t>said Horrocks. The threatening hold was not so evident that time, and Raut felt a little reassured. But all the same, what on earth did Horrocks mean about</w:t>
      </w:r>
      <w:r w:rsidR="00614BAD">
        <w:rPr>
          <w:rFonts w:ascii="Verdana" w:eastAsia="Times New Roman" w:hAnsi="Verdana" w:cs="Times New Roman"/>
          <w:color w:val="000000"/>
          <w:sz w:val="20"/>
          <w:szCs w:val="32"/>
        </w:rPr>
        <w:t xml:space="preserve"> “</w:t>
      </w:r>
      <w:r w:rsidRPr="00614BAD">
        <w:rPr>
          <w:rFonts w:ascii="Verdana" w:eastAsia="Times New Roman" w:hAnsi="Verdana" w:cs="Times New Roman"/>
          <w:color w:val="000000"/>
          <w:sz w:val="20"/>
          <w:szCs w:val="32"/>
        </w:rPr>
        <w:t>white as death</w:t>
      </w:r>
      <w:r w:rsidR="00614BAD">
        <w:rPr>
          <w:rFonts w:ascii="Verdana" w:eastAsia="Times New Roman" w:hAnsi="Verdana" w:cs="Times New Roman"/>
          <w:color w:val="000000"/>
          <w:sz w:val="20"/>
          <w:szCs w:val="32"/>
        </w:rPr>
        <w:t xml:space="preserve">” </w:t>
      </w:r>
      <w:r w:rsidRPr="00614BAD">
        <w:rPr>
          <w:rFonts w:ascii="Verdana" w:eastAsia="Times New Roman" w:hAnsi="Verdana" w:cs="Times New Roman"/>
          <w:color w:val="000000"/>
          <w:sz w:val="20"/>
          <w:szCs w:val="32"/>
        </w:rPr>
        <w:t>and</w:t>
      </w:r>
      <w:r w:rsidR="00614BAD">
        <w:rPr>
          <w:rFonts w:ascii="Verdana" w:eastAsia="Times New Roman" w:hAnsi="Verdana" w:cs="Times New Roman"/>
          <w:color w:val="000000"/>
          <w:sz w:val="20"/>
          <w:szCs w:val="32"/>
        </w:rPr>
        <w:t xml:space="preserve"> “</w:t>
      </w:r>
      <w:r w:rsidRPr="00614BAD">
        <w:rPr>
          <w:rFonts w:ascii="Verdana" w:eastAsia="Times New Roman" w:hAnsi="Verdana" w:cs="Times New Roman"/>
          <w:color w:val="000000"/>
          <w:sz w:val="20"/>
          <w:szCs w:val="32"/>
        </w:rPr>
        <w:t>red as sin"? Coincidence, perhaps?</w:t>
      </w:r>
    </w:p>
    <w:p w14:paraId="2E264455" w14:textId="6CB0D22F" w:rsidR="00DE712F" w:rsidRPr="00614BAD" w:rsidRDefault="00DE712F" w:rsidP="00614BAD">
      <w:pPr>
        <w:suppressAutoHyphens/>
        <w:spacing w:after="0" w:line="240" w:lineRule="auto"/>
        <w:ind w:firstLine="283"/>
        <w:jc w:val="both"/>
        <w:rPr>
          <w:rFonts w:ascii="Verdana" w:eastAsia="Times New Roman" w:hAnsi="Verdana" w:cs="Times New Roman"/>
          <w:color w:val="000000"/>
          <w:sz w:val="20"/>
          <w:szCs w:val="32"/>
        </w:rPr>
      </w:pPr>
      <w:r w:rsidRPr="00614BAD">
        <w:rPr>
          <w:rFonts w:ascii="Verdana" w:eastAsia="Times New Roman" w:hAnsi="Verdana" w:cs="Times New Roman"/>
          <w:color w:val="000000"/>
          <w:sz w:val="20"/>
          <w:szCs w:val="32"/>
        </w:rPr>
        <w:t>They went and stood behind the puddlers for a little while, and then through the rolling-mills, where amidst an incessant din the deliberate steam-hammer beat the juice out of the succulent iron, and black, half-naked Titans rushed the plastic bars, like hot sealing-wax, between the wheels.</w:t>
      </w:r>
      <w:r w:rsidR="00614BAD">
        <w:rPr>
          <w:rFonts w:ascii="Verdana" w:eastAsia="Times New Roman" w:hAnsi="Verdana" w:cs="Times New Roman"/>
          <w:color w:val="000000"/>
          <w:sz w:val="20"/>
          <w:szCs w:val="32"/>
        </w:rPr>
        <w:t xml:space="preserve"> “</w:t>
      </w:r>
      <w:r w:rsidRPr="00614BAD">
        <w:rPr>
          <w:rFonts w:ascii="Verdana" w:eastAsia="Times New Roman" w:hAnsi="Verdana" w:cs="Times New Roman"/>
          <w:color w:val="000000"/>
          <w:sz w:val="20"/>
          <w:szCs w:val="32"/>
        </w:rPr>
        <w:t>Come on,</w:t>
      </w:r>
      <w:r w:rsidR="00614BAD">
        <w:rPr>
          <w:rFonts w:ascii="Verdana" w:eastAsia="Times New Roman" w:hAnsi="Verdana" w:cs="Times New Roman"/>
          <w:color w:val="000000"/>
          <w:sz w:val="20"/>
          <w:szCs w:val="32"/>
        </w:rPr>
        <w:t xml:space="preserve">” </w:t>
      </w:r>
      <w:r w:rsidRPr="00614BAD">
        <w:rPr>
          <w:rFonts w:ascii="Verdana" w:eastAsia="Times New Roman" w:hAnsi="Verdana" w:cs="Times New Roman"/>
          <w:color w:val="000000"/>
          <w:sz w:val="20"/>
          <w:szCs w:val="32"/>
        </w:rPr>
        <w:t>said Horrocks in Raut</w:t>
      </w:r>
      <w:r w:rsidR="00614BAD">
        <w:rPr>
          <w:rFonts w:ascii="Verdana" w:eastAsia="Times New Roman" w:hAnsi="Verdana" w:cs="Times New Roman"/>
          <w:color w:val="000000"/>
          <w:sz w:val="20"/>
          <w:szCs w:val="32"/>
        </w:rPr>
        <w:t>’s</w:t>
      </w:r>
      <w:r w:rsidRPr="00614BAD">
        <w:rPr>
          <w:rFonts w:ascii="Verdana" w:eastAsia="Times New Roman" w:hAnsi="Verdana" w:cs="Times New Roman"/>
          <w:color w:val="000000"/>
          <w:sz w:val="20"/>
          <w:szCs w:val="32"/>
        </w:rPr>
        <w:t xml:space="preserve"> ear, and they went and peeped through the little glass hole behind the tuyeres, and saw the tumbled fire writhing in the pit of the blast-furnace. It left one eye blinded for a while. Then, with green and blue patches dancing across the dark, they went to the lift by which the trucks of ore and fuel and lime were raised to the top of the big cylinder.</w:t>
      </w:r>
    </w:p>
    <w:p w14:paraId="533E4607" w14:textId="120AC261" w:rsidR="00614BAD" w:rsidRDefault="00DE712F" w:rsidP="00614BAD">
      <w:pPr>
        <w:suppressAutoHyphens/>
        <w:spacing w:after="0" w:line="240" w:lineRule="auto"/>
        <w:ind w:firstLine="283"/>
        <w:jc w:val="both"/>
        <w:rPr>
          <w:rFonts w:ascii="Verdana" w:eastAsia="Times New Roman" w:hAnsi="Verdana" w:cs="Times New Roman"/>
          <w:color w:val="000000"/>
          <w:sz w:val="20"/>
          <w:szCs w:val="32"/>
        </w:rPr>
      </w:pPr>
      <w:r w:rsidRPr="00614BAD">
        <w:rPr>
          <w:rFonts w:ascii="Verdana" w:eastAsia="Times New Roman" w:hAnsi="Verdana" w:cs="Times New Roman"/>
          <w:color w:val="000000"/>
          <w:sz w:val="20"/>
          <w:szCs w:val="32"/>
        </w:rPr>
        <w:t>And out upon the narrow rail that overhung the furnace, Raut</w:t>
      </w:r>
      <w:r w:rsidR="00614BAD">
        <w:rPr>
          <w:rFonts w:ascii="Verdana" w:eastAsia="Times New Roman" w:hAnsi="Verdana" w:cs="Times New Roman"/>
          <w:color w:val="000000"/>
          <w:sz w:val="20"/>
          <w:szCs w:val="32"/>
        </w:rPr>
        <w:t>’s</w:t>
      </w:r>
      <w:r w:rsidRPr="00614BAD">
        <w:rPr>
          <w:rFonts w:ascii="Verdana" w:eastAsia="Times New Roman" w:hAnsi="Verdana" w:cs="Times New Roman"/>
          <w:color w:val="000000"/>
          <w:sz w:val="20"/>
          <w:szCs w:val="32"/>
        </w:rPr>
        <w:t xml:space="preserve"> doubts came upon him again. Was it wise to be here? If Horrocks did know</w:t>
      </w:r>
      <w:r w:rsidR="00614BAD">
        <w:rPr>
          <w:rFonts w:ascii="Verdana" w:eastAsia="Times New Roman" w:hAnsi="Verdana" w:cs="Times New Roman"/>
          <w:color w:val="000000"/>
          <w:sz w:val="20"/>
          <w:szCs w:val="32"/>
        </w:rPr>
        <w:t>—</w:t>
      </w:r>
      <w:r w:rsidRPr="00614BAD">
        <w:rPr>
          <w:rFonts w:ascii="Verdana" w:eastAsia="Times New Roman" w:hAnsi="Verdana" w:cs="Times New Roman"/>
          <w:color w:val="000000"/>
          <w:sz w:val="20"/>
          <w:szCs w:val="32"/>
        </w:rPr>
        <w:t>everything! Do what he would, he could not resist a violent trembling. Right under foot was a sheer depth of seventy feet. It was a dangerous place. They pushed by a truck of fuel to get to the railing that crowned the place. The reek of the furnace, a sulphurous vapour streaked with pungent bitterness, seemed to make the distant hillside of Hanley quiver. The moon was riding out now from among a drift of clouds, halfway up the sky above the undulating wooded outlines of Newcastle. The steaming canal ran away from below them under an indistinct bridge, and vanished into the dim haze of the flat fields towards Burslem.</w:t>
      </w:r>
    </w:p>
    <w:p w14:paraId="1C5394FF" w14:textId="0D6AFA34" w:rsid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That</w:t>
      </w:r>
      <w:r>
        <w:rPr>
          <w:rFonts w:ascii="Verdana" w:eastAsia="Times New Roman" w:hAnsi="Verdana" w:cs="Times New Roman"/>
          <w:color w:val="000000"/>
          <w:sz w:val="20"/>
          <w:szCs w:val="32"/>
        </w:rPr>
        <w:t>’s</w:t>
      </w:r>
      <w:r w:rsidR="00DE712F" w:rsidRPr="00614BAD">
        <w:rPr>
          <w:rFonts w:ascii="Verdana" w:eastAsia="Times New Roman" w:hAnsi="Verdana" w:cs="Times New Roman"/>
          <w:color w:val="000000"/>
          <w:sz w:val="20"/>
          <w:szCs w:val="32"/>
        </w:rPr>
        <w:t xml:space="preserve"> the cone I</w:t>
      </w:r>
      <w:r>
        <w:rPr>
          <w:rFonts w:ascii="Verdana" w:eastAsia="Times New Roman" w:hAnsi="Verdana" w:cs="Times New Roman"/>
          <w:color w:val="000000"/>
          <w:sz w:val="20"/>
          <w:szCs w:val="32"/>
        </w:rPr>
        <w:t xml:space="preserve">’ve </w:t>
      </w:r>
      <w:r w:rsidR="00DE712F" w:rsidRPr="00614BAD">
        <w:rPr>
          <w:rFonts w:ascii="Verdana" w:eastAsia="Times New Roman" w:hAnsi="Verdana" w:cs="Times New Roman"/>
          <w:color w:val="000000"/>
          <w:sz w:val="20"/>
          <w:szCs w:val="32"/>
        </w:rPr>
        <w:t>been telling you of,</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shouted Horrocks;</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and, below that, sixty feet of fire and molten metal, with the air of the blast frothing through it like gas in soda-water.</w:t>
      </w:r>
      <w:r>
        <w:rPr>
          <w:rFonts w:ascii="Verdana" w:eastAsia="Times New Roman" w:hAnsi="Verdana" w:cs="Times New Roman"/>
          <w:color w:val="000000"/>
          <w:sz w:val="20"/>
          <w:szCs w:val="32"/>
        </w:rPr>
        <w:t>”</w:t>
      </w:r>
    </w:p>
    <w:p w14:paraId="0C6BE43E" w14:textId="08353C47" w:rsidR="00614BAD" w:rsidRDefault="00DE712F" w:rsidP="00614BAD">
      <w:pPr>
        <w:suppressAutoHyphens/>
        <w:spacing w:after="0" w:line="240" w:lineRule="auto"/>
        <w:ind w:firstLine="283"/>
        <w:jc w:val="both"/>
        <w:rPr>
          <w:rFonts w:ascii="Verdana" w:eastAsia="Times New Roman" w:hAnsi="Verdana" w:cs="Times New Roman"/>
          <w:color w:val="000000"/>
          <w:sz w:val="20"/>
          <w:szCs w:val="32"/>
        </w:rPr>
      </w:pPr>
      <w:r w:rsidRPr="00614BAD">
        <w:rPr>
          <w:rFonts w:ascii="Verdana" w:eastAsia="Times New Roman" w:hAnsi="Verdana" w:cs="Times New Roman"/>
          <w:color w:val="000000"/>
          <w:sz w:val="20"/>
          <w:szCs w:val="32"/>
        </w:rPr>
        <w:t>Raut gripped the hand-rail tightly, and stared down at the cone. The heat was intense. The boiling of the iron and the tumult of the blast made a thunderous accompaniment to Horrock</w:t>
      </w:r>
      <w:r w:rsidR="00614BAD">
        <w:rPr>
          <w:rFonts w:ascii="Verdana" w:eastAsia="Times New Roman" w:hAnsi="Verdana" w:cs="Times New Roman"/>
          <w:color w:val="000000"/>
          <w:sz w:val="20"/>
          <w:szCs w:val="32"/>
        </w:rPr>
        <w:t xml:space="preserve">s’ </w:t>
      </w:r>
      <w:r w:rsidRPr="00614BAD">
        <w:rPr>
          <w:rFonts w:ascii="Verdana" w:eastAsia="Times New Roman" w:hAnsi="Verdana" w:cs="Times New Roman"/>
          <w:color w:val="000000"/>
          <w:sz w:val="20"/>
          <w:szCs w:val="32"/>
        </w:rPr>
        <w:t>voice. But the thing had to be gone through now. Perhaps, after all...</w:t>
      </w:r>
    </w:p>
    <w:p w14:paraId="6AE44C8C" w14:textId="257261D5" w:rsid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In the middle,</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bawled Horrocks,</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temperature near a thousand degrees. If YOU were dropped into it...flash into flame like a pinch of gunpowder in a candle. Put your hand out and feel the heat of his breath. Why, even up here I</w:t>
      </w:r>
      <w:r>
        <w:rPr>
          <w:rFonts w:ascii="Verdana" w:eastAsia="Times New Roman" w:hAnsi="Verdana" w:cs="Times New Roman"/>
          <w:color w:val="000000"/>
          <w:sz w:val="20"/>
          <w:szCs w:val="32"/>
        </w:rPr>
        <w:t xml:space="preserve">’ve </w:t>
      </w:r>
      <w:r w:rsidR="00DE712F" w:rsidRPr="00614BAD">
        <w:rPr>
          <w:rFonts w:ascii="Verdana" w:eastAsia="Times New Roman" w:hAnsi="Verdana" w:cs="Times New Roman"/>
          <w:color w:val="000000"/>
          <w:sz w:val="20"/>
          <w:szCs w:val="32"/>
        </w:rPr>
        <w:t>seen the rain-water boiling off the trucks. And that cone there. It</w:t>
      </w:r>
      <w:r>
        <w:rPr>
          <w:rFonts w:ascii="Verdana" w:eastAsia="Times New Roman" w:hAnsi="Verdana" w:cs="Times New Roman"/>
          <w:color w:val="000000"/>
          <w:sz w:val="20"/>
          <w:szCs w:val="32"/>
        </w:rPr>
        <w:t>’s</w:t>
      </w:r>
      <w:r w:rsidR="00DE712F" w:rsidRPr="00614BAD">
        <w:rPr>
          <w:rFonts w:ascii="Verdana" w:eastAsia="Times New Roman" w:hAnsi="Verdana" w:cs="Times New Roman"/>
          <w:color w:val="000000"/>
          <w:sz w:val="20"/>
          <w:szCs w:val="32"/>
        </w:rPr>
        <w:t xml:space="preserve"> a damned sight too hot for roasting cakes. The top side of it</w:t>
      </w:r>
      <w:r>
        <w:rPr>
          <w:rFonts w:ascii="Verdana" w:eastAsia="Times New Roman" w:hAnsi="Verdana" w:cs="Times New Roman"/>
          <w:color w:val="000000"/>
          <w:sz w:val="20"/>
          <w:szCs w:val="32"/>
        </w:rPr>
        <w:t>’s</w:t>
      </w:r>
      <w:r w:rsidR="00DE712F" w:rsidRPr="00614BAD">
        <w:rPr>
          <w:rFonts w:ascii="Verdana" w:eastAsia="Times New Roman" w:hAnsi="Verdana" w:cs="Times New Roman"/>
          <w:color w:val="000000"/>
          <w:sz w:val="20"/>
          <w:szCs w:val="32"/>
        </w:rPr>
        <w:t xml:space="preserve"> three hundred degrees.</w:t>
      </w:r>
      <w:r>
        <w:rPr>
          <w:rFonts w:ascii="Verdana" w:eastAsia="Times New Roman" w:hAnsi="Verdana" w:cs="Times New Roman"/>
          <w:color w:val="000000"/>
          <w:sz w:val="20"/>
          <w:szCs w:val="32"/>
        </w:rPr>
        <w:t>”</w:t>
      </w:r>
    </w:p>
    <w:p w14:paraId="36927906" w14:textId="4D87B980" w:rsid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Three hundred degrees!</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said Raut.</w:t>
      </w:r>
    </w:p>
    <w:p w14:paraId="2D10E910" w14:textId="77777777" w:rsid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Three hundred centigrade, mind!</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said Horrocks.</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It will boil the blood out of you in no time.</w:t>
      </w:r>
      <w:r>
        <w:rPr>
          <w:rFonts w:ascii="Verdana" w:eastAsia="Times New Roman" w:hAnsi="Verdana" w:cs="Times New Roman"/>
          <w:color w:val="000000"/>
          <w:sz w:val="20"/>
          <w:szCs w:val="32"/>
        </w:rPr>
        <w:t>”</w:t>
      </w:r>
    </w:p>
    <w:p w14:paraId="72B23A90" w14:textId="53598A06" w:rsid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Eigh?</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said Raut, and turned.</w:t>
      </w:r>
    </w:p>
    <w:p w14:paraId="67899585" w14:textId="55CB7DFB" w:rsid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Boil the blood out of you in...No, you do</w:t>
      </w:r>
      <w:r>
        <w:rPr>
          <w:rFonts w:ascii="Verdana" w:eastAsia="Times New Roman" w:hAnsi="Verdana" w:cs="Times New Roman"/>
          <w:color w:val="000000"/>
          <w:sz w:val="20"/>
          <w:szCs w:val="32"/>
        </w:rPr>
        <w:t>n’t</w:t>
      </w:r>
      <w:r w:rsidR="00DE712F" w:rsidRPr="00614BAD">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603ECC56" w14:textId="77777777" w:rsid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Let me go!</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screamed Raut.</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Let go my arm!</w:t>
      </w:r>
      <w:r>
        <w:rPr>
          <w:rFonts w:ascii="Verdana" w:eastAsia="Times New Roman" w:hAnsi="Verdana" w:cs="Times New Roman"/>
          <w:color w:val="000000"/>
          <w:sz w:val="20"/>
          <w:szCs w:val="32"/>
        </w:rPr>
        <w:t>”</w:t>
      </w:r>
    </w:p>
    <w:p w14:paraId="0867A31D" w14:textId="243A00D6" w:rsidR="00DE712F" w:rsidRPr="00614BAD" w:rsidRDefault="00DE712F" w:rsidP="00614BAD">
      <w:pPr>
        <w:suppressAutoHyphens/>
        <w:spacing w:after="0" w:line="240" w:lineRule="auto"/>
        <w:ind w:firstLine="283"/>
        <w:jc w:val="both"/>
        <w:rPr>
          <w:rFonts w:ascii="Verdana" w:eastAsia="Times New Roman" w:hAnsi="Verdana" w:cs="Times New Roman"/>
          <w:color w:val="000000"/>
          <w:sz w:val="20"/>
          <w:szCs w:val="32"/>
        </w:rPr>
      </w:pPr>
      <w:r w:rsidRPr="00614BAD">
        <w:rPr>
          <w:rFonts w:ascii="Verdana" w:eastAsia="Times New Roman" w:hAnsi="Verdana" w:cs="Times New Roman"/>
          <w:color w:val="000000"/>
          <w:sz w:val="20"/>
          <w:szCs w:val="32"/>
        </w:rPr>
        <w:t>With one hand he clutched at the hand-rail, then with both. For a moment the two men stood swaying. Then suddenly, with a violent jerk, Horrocks had twisted him from his hold. He clutched at Horrocks and missed, his foot went back into empty air; in mid-air he twisted himself, and then cheek and shoulder and knee struck the hot cone together.</w:t>
      </w:r>
    </w:p>
    <w:p w14:paraId="0AE957C5" w14:textId="77777777" w:rsidR="00DE712F" w:rsidRPr="00614BAD" w:rsidRDefault="00DE712F" w:rsidP="00614BAD">
      <w:pPr>
        <w:suppressAutoHyphens/>
        <w:spacing w:after="0" w:line="240" w:lineRule="auto"/>
        <w:ind w:firstLine="283"/>
        <w:jc w:val="both"/>
        <w:rPr>
          <w:rFonts w:ascii="Verdana" w:eastAsia="Times New Roman" w:hAnsi="Verdana" w:cs="Times New Roman"/>
          <w:color w:val="000000"/>
          <w:sz w:val="20"/>
          <w:szCs w:val="32"/>
        </w:rPr>
      </w:pPr>
      <w:r w:rsidRPr="00614BAD">
        <w:rPr>
          <w:rFonts w:ascii="Verdana" w:eastAsia="Times New Roman" w:hAnsi="Verdana" w:cs="Times New Roman"/>
          <w:color w:val="000000"/>
          <w:sz w:val="20"/>
          <w:szCs w:val="32"/>
        </w:rPr>
        <w:t>He clutched the chain by which the cone hung, and the thing sank an infinitesimal amount as he struck it. A circle of glowing red appeared about him, and a tongue of flame, released from the chaos within, flickered up towards him. An intense pain assailed him at the knees, and he could smell the singeing of his hands. He raised himself to his feet, and tried to climb up the chain, and then something struck his head. Black and shining with the moonlight, the throat of the furnace rose about him.</w:t>
      </w:r>
    </w:p>
    <w:p w14:paraId="67A10974" w14:textId="77777777" w:rsidR="00614BAD" w:rsidRDefault="00DE712F" w:rsidP="00614BAD">
      <w:pPr>
        <w:suppressAutoHyphens/>
        <w:spacing w:after="0" w:line="240" w:lineRule="auto"/>
        <w:ind w:firstLine="283"/>
        <w:jc w:val="both"/>
        <w:rPr>
          <w:rFonts w:ascii="Verdana" w:eastAsia="Times New Roman" w:hAnsi="Verdana" w:cs="Times New Roman"/>
          <w:color w:val="000000"/>
          <w:sz w:val="20"/>
          <w:szCs w:val="32"/>
        </w:rPr>
      </w:pPr>
      <w:r w:rsidRPr="00614BAD">
        <w:rPr>
          <w:rFonts w:ascii="Verdana" w:eastAsia="Times New Roman" w:hAnsi="Verdana" w:cs="Times New Roman"/>
          <w:color w:val="000000"/>
          <w:sz w:val="20"/>
          <w:szCs w:val="32"/>
        </w:rPr>
        <w:lastRenderedPageBreak/>
        <w:t>Horrocks, he saw, stood above him by one of the trucks of fuel on the rail. The gesticulating figure was bright and white in the moonlight, and shouting,</w:t>
      </w:r>
      <w:r w:rsidR="00614BAD">
        <w:rPr>
          <w:rFonts w:ascii="Verdana" w:eastAsia="Times New Roman" w:hAnsi="Verdana" w:cs="Times New Roman"/>
          <w:color w:val="000000"/>
          <w:sz w:val="20"/>
          <w:szCs w:val="32"/>
        </w:rPr>
        <w:t xml:space="preserve"> “</w:t>
      </w:r>
      <w:r w:rsidRPr="00614BAD">
        <w:rPr>
          <w:rFonts w:ascii="Verdana" w:eastAsia="Times New Roman" w:hAnsi="Verdana" w:cs="Times New Roman"/>
          <w:color w:val="000000"/>
          <w:sz w:val="20"/>
          <w:szCs w:val="32"/>
        </w:rPr>
        <w:t>Fizzle, you fool! Fizzle, you hunter of women! You hot-blooded hound! Boil! Boil! Boil!</w:t>
      </w:r>
      <w:r w:rsidR="00614BAD">
        <w:rPr>
          <w:rFonts w:ascii="Verdana" w:eastAsia="Times New Roman" w:hAnsi="Verdana" w:cs="Times New Roman"/>
          <w:color w:val="000000"/>
          <w:sz w:val="20"/>
          <w:szCs w:val="32"/>
        </w:rPr>
        <w:t>”</w:t>
      </w:r>
    </w:p>
    <w:p w14:paraId="73A34D84" w14:textId="6431DABA" w:rsidR="00614BAD" w:rsidRDefault="00DE712F" w:rsidP="00614BAD">
      <w:pPr>
        <w:suppressAutoHyphens/>
        <w:spacing w:after="0" w:line="240" w:lineRule="auto"/>
        <w:ind w:firstLine="283"/>
        <w:jc w:val="both"/>
        <w:rPr>
          <w:rFonts w:ascii="Verdana" w:eastAsia="Times New Roman" w:hAnsi="Verdana" w:cs="Times New Roman"/>
          <w:color w:val="000000"/>
          <w:sz w:val="20"/>
          <w:szCs w:val="32"/>
        </w:rPr>
      </w:pPr>
      <w:r w:rsidRPr="00614BAD">
        <w:rPr>
          <w:rFonts w:ascii="Verdana" w:eastAsia="Times New Roman" w:hAnsi="Verdana" w:cs="Times New Roman"/>
          <w:color w:val="000000"/>
          <w:sz w:val="20"/>
          <w:szCs w:val="32"/>
        </w:rPr>
        <w:t>Suddenly he caught up a handful of coal out of the truck, and flung it deliberately, lump after lump, at Raut.</w:t>
      </w:r>
    </w:p>
    <w:p w14:paraId="6D9CC578" w14:textId="77777777" w:rsid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Horrocks!</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cried Raut.</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Horrocks!</w:t>
      </w:r>
      <w:r>
        <w:rPr>
          <w:rFonts w:ascii="Verdana" w:eastAsia="Times New Roman" w:hAnsi="Verdana" w:cs="Times New Roman"/>
          <w:color w:val="000000"/>
          <w:sz w:val="20"/>
          <w:szCs w:val="32"/>
        </w:rPr>
        <w:t>”</w:t>
      </w:r>
    </w:p>
    <w:p w14:paraId="38A3426F" w14:textId="27F498F5" w:rsidR="00DE712F" w:rsidRPr="00614BAD" w:rsidRDefault="00DE712F" w:rsidP="00614BAD">
      <w:pPr>
        <w:suppressAutoHyphens/>
        <w:spacing w:after="0" w:line="240" w:lineRule="auto"/>
        <w:ind w:firstLine="283"/>
        <w:jc w:val="both"/>
        <w:rPr>
          <w:rFonts w:ascii="Verdana" w:eastAsia="Times New Roman" w:hAnsi="Verdana" w:cs="Times New Roman"/>
          <w:color w:val="000000"/>
          <w:sz w:val="20"/>
          <w:szCs w:val="32"/>
        </w:rPr>
      </w:pPr>
      <w:r w:rsidRPr="00614BAD">
        <w:rPr>
          <w:rFonts w:ascii="Verdana" w:eastAsia="Times New Roman" w:hAnsi="Verdana" w:cs="Times New Roman"/>
          <w:color w:val="000000"/>
          <w:sz w:val="20"/>
          <w:szCs w:val="32"/>
        </w:rPr>
        <w:t>He clung crying to the chain, pulling himself up from the burning of the cone. Each missile Horrocks flung hit him. His clothes charred and glowed, and as he struggled the cone dropped, and a rush of hot suffocating gas whooped out and burned round him in a swift breath of flame.</w:t>
      </w:r>
    </w:p>
    <w:p w14:paraId="6A3877BC" w14:textId="58006365" w:rsidR="00DE712F" w:rsidRPr="00614BAD" w:rsidRDefault="00DE712F" w:rsidP="00614BAD">
      <w:pPr>
        <w:suppressAutoHyphens/>
        <w:spacing w:after="0" w:line="240" w:lineRule="auto"/>
        <w:ind w:firstLine="283"/>
        <w:jc w:val="both"/>
        <w:rPr>
          <w:rFonts w:ascii="Verdana" w:eastAsia="Times New Roman" w:hAnsi="Verdana" w:cs="Times New Roman"/>
          <w:color w:val="000000"/>
          <w:sz w:val="20"/>
          <w:szCs w:val="32"/>
        </w:rPr>
      </w:pPr>
      <w:r w:rsidRPr="00614BAD">
        <w:rPr>
          <w:rFonts w:ascii="Verdana" w:eastAsia="Times New Roman" w:hAnsi="Verdana" w:cs="Times New Roman"/>
          <w:color w:val="000000"/>
          <w:sz w:val="20"/>
          <w:szCs w:val="32"/>
        </w:rPr>
        <w:t>His human likeness departed from him. When the momentary red had passed, Horrocks saw a charred, blackened figure, its head streaked with blood, still clutching and fumbling with the chain, and writhing in agony</w:t>
      </w:r>
      <w:r w:rsidR="00614BAD">
        <w:rPr>
          <w:rFonts w:ascii="Verdana" w:eastAsia="Times New Roman" w:hAnsi="Verdana" w:cs="Times New Roman"/>
          <w:color w:val="000000"/>
          <w:sz w:val="20"/>
          <w:szCs w:val="32"/>
        </w:rPr>
        <w:t>—</w:t>
      </w:r>
      <w:r w:rsidRPr="00614BAD">
        <w:rPr>
          <w:rFonts w:ascii="Verdana" w:eastAsia="Times New Roman" w:hAnsi="Verdana" w:cs="Times New Roman"/>
          <w:color w:val="000000"/>
          <w:sz w:val="20"/>
          <w:szCs w:val="32"/>
        </w:rPr>
        <w:t>a cindery animal, an inhuman, monstrous creature that began a sobbing intermittent shriek.</w:t>
      </w:r>
    </w:p>
    <w:p w14:paraId="0A35DCAE" w14:textId="587F30CB" w:rsidR="00614BAD" w:rsidRDefault="00DE712F" w:rsidP="00614BAD">
      <w:pPr>
        <w:suppressAutoHyphens/>
        <w:spacing w:after="0" w:line="240" w:lineRule="auto"/>
        <w:ind w:firstLine="283"/>
        <w:jc w:val="both"/>
        <w:rPr>
          <w:rFonts w:ascii="Verdana" w:eastAsia="Times New Roman" w:hAnsi="Verdana" w:cs="Times New Roman"/>
          <w:color w:val="000000"/>
          <w:sz w:val="20"/>
          <w:szCs w:val="32"/>
        </w:rPr>
      </w:pPr>
      <w:r w:rsidRPr="00614BAD">
        <w:rPr>
          <w:rFonts w:ascii="Verdana" w:eastAsia="Times New Roman" w:hAnsi="Verdana" w:cs="Times New Roman"/>
          <w:color w:val="000000"/>
          <w:sz w:val="20"/>
          <w:szCs w:val="32"/>
        </w:rPr>
        <w:t>Abruptly, at the sight, the ironmaster</w:t>
      </w:r>
      <w:r w:rsidR="00614BAD">
        <w:rPr>
          <w:rFonts w:ascii="Verdana" w:eastAsia="Times New Roman" w:hAnsi="Verdana" w:cs="Times New Roman"/>
          <w:color w:val="000000"/>
          <w:sz w:val="20"/>
          <w:szCs w:val="32"/>
        </w:rPr>
        <w:t>’s</w:t>
      </w:r>
      <w:r w:rsidRPr="00614BAD">
        <w:rPr>
          <w:rFonts w:ascii="Verdana" w:eastAsia="Times New Roman" w:hAnsi="Verdana" w:cs="Times New Roman"/>
          <w:color w:val="000000"/>
          <w:sz w:val="20"/>
          <w:szCs w:val="32"/>
        </w:rPr>
        <w:t xml:space="preserve"> anger passed. A deadly sickness came upon him. The heavy odour of burning flesh came drifting up to his nostrils. His sanity returned to him.</w:t>
      </w:r>
    </w:p>
    <w:p w14:paraId="54FD1976" w14:textId="77777777" w:rsidR="00614BAD" w:rsidRDefault="00614BAD" w:rsidP="00614BAD">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DE712F" w:rsidRPr="00614BAD">
        <w:rPr>
          <w:rFonts w:ascii="Verdana" w:eastAsia="Times New Roman" w:hAnsi="Verdana" w:cs="Times New Roman"/>
          <w:color w:val="000000"/>
          <w:sz w:val="20"/>
          <w:szCs w:val="32"/>
        </w:rPr>
        <w:t>God have mercy upon me!</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he cried.</w:t>
      </w:r>
      <w:r>
        <w:rPr>
          <w:rFonts w:ascii="Verdana" w:eastAsia="Times New Roman" w:hAnsi="Verdana" w:cs="Times New Roman"/>
          <w:color w:val="000000"/>
          <w:sz w:val="20"/>
          <w:szCs w:val="32"/>
        </w:rPr>
        <w:t xml:space="preserve"> “</w:t>
      </w:r>
      <w:r w:rsidR="00DE712F" w:rsidRPr="00614BAD">
        <w:rPr>
          <w:rFonts w:ascii="Verdana" w:eastAsia="Times New Roman" w:hAnsi="Verdana" w:cs="Times New Roman"/>
          <w:color w:val="000000"/>
          <w:sz w:val="20"/>
          <w:szCs w:val="32"/>
        </w:rPr>
        <w:t>O God! What have I done?</w:t>
      </w:r>
      <w:r>
        <w:rPr>
          <w:rFonts w:ascii="Verdana" w:eastAsia="Times New Roman" w:hAnsi="Verdana" w:cs="Times New Roman"/>
          <w:color w:val="000000"/>
          <w:sz w:val="20"/>
          <w:szCs w:val="32"/>
        </w:rPr>
        <w:t>”</w:t>
      </w:r>
    </w:p>
    <w:p w14:paraId="2778EEAE" w14:textId="5A1E39D1" w:rsidR="00DE712F" w:rsidRPr="00614BAD" w:rsidRDefault="00DE712F" w:rsidP="00614BAD">
      <w:pPr>
        <w:suppressAutoHyphens/>
        <w:spacing w:after="0" w:line="240" w:lineRule="auto"/>
        <w:ind w:firstLine="283"/>
        <w:jc w:val="both"/>
        <w:rPr>
          <w:rFonts w:ascii="Verdana" w:eastAsia="Times New Roman" w:hAnsi="Verdana" w:cs="Times New Roman"/>
          <w:color w:val="000000"/>
          <w:sz w:val="20"/>
          <w:szCs w:val="32"/>
        </w:rPr>
      </w:pPr>
      <w:r w:rsidRPr="00614BAD">
        <w:rPr>
          <w:rFonts w:ascii="Verdana" w:eastAsia="Times New Roman" w:hAnsi="Verdana" w:cs="Times New Roman"/>
          <w:color w:val="000000"/>
          <w:sz w:val="20"/>
          <w:szCs w:val="32"/>
        </w:rPr>
        <w:t>He knew the thing below him, save that it still moved and felt, was already a dead man</w:t>
      </w:r>
      <w:r w:rsidR="00614BAD">
        <w:rPr>
          <w:rFonts w:ascii="Verdana" w:eastAsia="Times New Roman" w:hAnsi="Verdana" w:cs="Times New Roman"/>
          <w:color w:val="000000"/>
          <w:sz w:val="20"/>
          <w:szCs w:val="32"/>
        </w:rPr>
        <w:t>—</w:t>
      </w:r>
      <w:r w:rsidRPr="00614BAD">
        <w:rPr>
          <w:rFonts w:ascii="Verdana" w:eastAsia="Times New Roman" w:hAnsi="Verdana" w:cs="Times New Roman"/>
          <w:color w:val="000000"/>
          <w:sz w:val="20"/>
          <w:szCs w:val="32"/>
        </w:rPr>
        <w:t>that the blood of the poor wretch must be boiling in his veins. An intense realisation of that agony came to his mind, and overcame every other feeling. For a moment he stood irresolute, and then, turning to the truck, he hastily tilted its contents upon the struggling thing that had once been a man. The mass fell with a thud, and went radiating over the cone. With the thud the shriek ended, and a boiling confusion of smoke, dust, and flame came rushing up towards him. As it passed, he saw the cone clear again.</w:t>
      </w:r>
    </w:p>
    <w:p w14:paraId="656957CF" w14:textId="77777777" w:rsidR="00DE712F" w:rsidRPr="00614BAD" w:rsidRDefault="00DE712F" w:rsidP="00614BAD">
      <w:pPr>
        <w:suppressAutoHyphens/>
        <w:spacing w:after="0" w:line="240" w:lineRule="auto"/>
        <w:ind w:firstLine="283"/>
        <w:jc w:val="both"/>
        <w:rPr>
          <w:rFonts w:ascii="Verdana" w:eastAsia="Times New Roman" w:hAnsi="Verdana" w:cs="Times New Roman"/>
          <w:color w:val="000000"/>
          <w:sz w:val="20"/>
          <w:szCs w:val="32"/>
        </w:rPr>
      </w:pPr>
      <w:r w:rsidRPr="00614BAD">
        <w:rPr>
          <w:rFonts w:ascii="Verdana" w:eastAsia="Times New Roman" w:hAnsi="Verdana" w:cs="Times New Roman"/>
          <w:color w:val="000000"/>
          <w:sz w:val="20"/>
          <w:szCs w:val="32"/>
        </w:rPr>
        <w:t>Then he staggered back, and stood trembling, clinging to the rail with both hands. His lips moved, but no words came to them.</w:t>
      </w:r>
    </w:p>
    <w:p w14:paraId="155A8ECC" w14:textId="77777777" w:rsidR="00DE712F" w:rsidRPr="00614BAD" w:rsidRDefault="00DE712F" w:rsidP="00614BAD">
      <w:pPr>
        <w:suppressAutoHyphens/>
        <w:spacing w:after="0" w:line="240" w:lineRule="auto"/>
        <w:ind w:firstLine="283"/>
        <w:jc w:val="both"/>
        <w:rPr>
          <w:rFonts w:ascii="Verdana" w:eastAsia="Times New Roman" w:hAnsi="Verdana" w:cs="Times New Roman"/>
          <w:color w:val="000000"/>
          <w:sz w:val="20"/>
          <w:szCs w:val="32"/>
        </w:rPr>
      </w:pPr>
      <w:r w:rsidRPr="00614BAD">
        <w:rPr>
          <w:rFonts w:ascii="Verdana" w:eastAsia="Times New Roman" w:hAnsi="Verdana" w:cs="Times New Roman"/>
          <w:color w:val="000000"/>
          <w:sz w:val="20"/>
          <w:szCs w:val="32"/>
        </w:rPr>
        <w:t>Down below was the sound of voices and running steps. The clangour of rolling in the shed ceased abruptly.</w:t>
      </w:r>
    </w:p>
    <w:p w14:paraId="719593DB" w14:textId="77777777" w:rsidR="001A5894" w:rsidRPr="00614BAD" w:rsidRDefault="001A5894" w:rsidP="00614BAD">
      <w:pPr>
        <w:suppressAutoHyphens/>
        <w:spacing w:after="0" w:line="240" w:lineRule="auto"/>
        <w:ind w:firstLine="283"/>
        <w:jc w:val="both"/>
        <w:rPr>
          <w:rFonts w:ascii="Verdana" w:hAnsi="Verdana"/>
          <w:color w:val="000000"/>
          <w:sz w:val="20"/>
        </w:rPr>
      </w:pPr>
    </w:p>
    <w:sectPr w:rsidR="001A5894" w:rsidRPr="00614BAD" w:rsidSect="00614BA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F0D86E" w14:textId="77777777" w:rsidR="0053012B" w:rsidRDefault="0053012B" w:rsidP="00687B1A">
      <w:pPr>
        <w:spacing w:after="0" w:line="240" w:lineRule="auto"/>
      </w:pPr>
      <w:r>
        <w:separator/>
      </w:r>
    </w:p>
  </w:endnote>
  <w:endnote w:type="continuationSeparator" w:id="0">
    <w:p w14:paraId="0BADCC16" w14:textId="77777777" w:rsidR="0053012B" w:rsidRDefault="0053012B" w:rsidP="00687B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0BB30" w14:textId="77777777" w:rsidR="00687B1A" w:rsidRDefault="00687B1A" w:rsidP="00614BA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06252C9" w14:textId="77777777" w:rsidR="00687B1A" w:rsidRDefault="00687B1A" w:rsidP="00687B1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9EC75" w14:textId="4B042F37" w:rsidR="00687B1A" w:rsidRPr="00614BAD" w:rsidRDefault="00614BAD" w:rsidP="00614BAD">
    <w:pPr>
      <w:pStyle w:val="Footer"/>
      <w:ind w:right="360"/>
      <w:rPr>
        <w:rFonts w:ascii="Arial" w:hAnsi="Arial" w:cs="Arial"/>
        <w:color w:val="999999"/>
        <w:sz w:val="20"/>
        <w:lang w:val="ru-RU"/>
      </w:rPr>
    </w:pPr>
    <w:r w:rsidRPr="00614BA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69E14" w14:textId="77777777" w:rsidR="00687B1A" w:rsidRDefault="00687B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50B2F" w14:textId="77777777" w:rsidR="0053012B" w:rsidRDefault="0053012B" w:rsidP="00687B1A">
      <w:pPr>
        <w:spacing w:after="0" w:line="240" w:lineRule="auto"/>
      </w:pPr>
      <w:r>
        <w:separator/>
      </w:r>
    </w:p>
  </w:footnote>
  <w:footnote w:type="continuationSeparator" w:id="0">
    <w:p w14:paraId="37549D64" w14:textId="77777777" w:rsidR="0053012B" w:rsidRDefault="0053012B" w:rsidP="00687B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5D779" w14:textId="77777777" w:rsidR="00687B1A" w:rsidRDefault="00687B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35FC5" w14:textId="1D487A57" w:rsidR="00687B1A" w:rsidRPr="00614BAD" w:rsidRDefault="00614BAD" w:rsidP="00614BAD">
    <w:pPr>
      <w:pStyle w:val="Header"/>
      <w:rPr>
        <w:rFonts w:ascii="Arial" w:hAnsi="Arial" w:cs="Arial"/>
        <w:color w:val="999999"/>
        <w:sz w:val="20"/>
        <w:lang w:val="ru-RU"/>
      </w:rPr>
    </w:pPr>
    <w:r w:rsidRPr="00614BA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3E9E5" w14:textId="77777777" w:rsidR="00687B1A" w:rsidRDefault="00687B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A5894"/>
    <w:rsid w:val="0029639D"/>
    <w:rsid w:val="00326F90"/>
    <w:rsid w:val="0053012B"/>
    <w:rsid w:val="00614BAD"/>
    <w:rsid w:val="00687B1A"/>
    <w:rsid w:val="00863B12"/>
    <w:rsid w:val="00AA1D8D"/>
    <w:rsid w:val="00B47730"/>
    <w:rsid w:val="00CB0664"/>
    <w:rsid w:val="00DE712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399DAD"/>
  <w14:defaultImageDpi w14:val="300"/>
  <w15:docId w15:val="{325459BB-2ED5-4FAA-B29F-E9BC26FF0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alWeb">
    <w:name w:val="Normal (Web)"/>
    <w:basedOn w:val="Normal"/>
    <w:uiPriority w:val="99"/>
    <w:semiHidden/>
    <w:unhideWhenUsed/>
    <w:rsid w:val="00DE712F"/>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687B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5728765">
      <w:bodyDiv w:val="1"/>
      <w:marLeft w:val="0"/>
      <w:marRight w:val="0"/>
      <w:marTop w:val="0"/>
      <w:marBottom w:val="0"/>
      <w:divBdr>
        <w:top w:val="none" w:sz="0" w:space="0" w:color="auto"/>
        <w:left w:val="none" w:sz="0" w:space="0" w:color="auto"/>
        <w:bottom w:val="none" w:sz="0" w:space="0" w:color="auto"/>
        <w:right w:val="none" w:sz="0" w:space="0" w:color="auto"/>
      </w:divBdr>
    </w:div>
    <w:div w:id="19318175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4238</Words>
  <Characters>19496</Characters>
  <Application>Microsoft Office Word</Application>
  <DocSecurity>0</DocSecurity>
  <Lines>324</Lines>
  <Paragraphs>118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23616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Cone</dc:title>
  <dc:subject/>
  <dc:creator>H. G. Wells</dc:creator>
  <cp:keywords/>
  <dc:description/>
  <cp:lastModifiedBy>Andrey Piskunov</cp:lastModifiedBy>
  <cp:revision>6</cp:revision>
  <dcterms:created xsi:type="dcterms:W3CDTF">2013-12-23T23:15:00Z</dcterms:created>
  <dcterms:modified xsi:type="dcterms:W3CDTF">2025-12-19T04:14:00Z</dcterms:modified>
  <cp:category/>
</cp:coreProperties>
</file>